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73B34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【差出人（貸主）】</w:t>
      </w:r>
    </w:p>
    <w:p w14:paraId="12772976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〒【 】</w:t>
      </w:r>
    </w:p>
    <w:p w14:paraId="007E591B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【住所】</w:t>
      </w:r>
    </w:p>
    <w:p w14:paraId="0A2D0DFE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【氏名】</w:t>
      </w:r>
    </w:p>
    <w:p w14:paraId="7D7E910D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</w:rPr>
      </w:pPr>
    </w:p>
    <w:p w14:paraId="7B8FABDF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【受取人（借主）】</w:t>
      </w:r>
    </w:p>
    <w:p w14:paraId="51C19441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〒【 】</w:t>
      </w:r>
    </w:p>
    <w:p w14:paraId="0A616067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【住所】</w:t>
      </w:r>
    </w:p>
    <w:p w14:paraId="54BBFA47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【氏名】</w:t>
      </w:r>
    </w:p>
    <w:p w14:paraId="4A7D4BBC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</w:rPr>
      </w:pPr>
    </w:p>
    <w:p w14:paraId="43CF5240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内容証明郵便</w:t>
      </w:r>
    </w:p>
    <w:p w14:paraId="03932AC2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家賃滞納に関する支払請求書</w:t>
      </w:r>
    </w:p>
    <w:p w14:paraId="3FDC0F38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7840C0C4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あなたが賃借している物件の家賃について、滞納が発生しているため以下のとおり請求いたします。</w:t>
      </w:r>
    </w:p>
    <w:p w14:paraId="67300ED8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39B6672F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１．物件情報</w:t>
      </w:r>
    </w:p>
    <w:p w14:paraId="25A15370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物件住所：【 】</w:t>
      </w:r>
    </w:p>
    <w:p w14:paraId="390AAF9A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契約開始日：【 】</w:t>
      </w:r>
    </w:p>
    <w:p w14:paraId="69FF7E76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毎月賃料：【 ○○円 】</w:t>
      </w:r>
    </w:p>
    <w:p w14:paraId="09A354B4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</w:rPr>
      </w:pPr>
    </w:p>
    <w:p w14:paraId="59F53D14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２．滞納状況</w:t>
      </w:r>
    </w:p>
    <w:p w14:paraId="3035113E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以下の月の賃料が未払いです。</w:t>
      </w:r>
    </w:p>
    <w:p w14:paraId="7EE33D5A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・【 ○月分：○○円 】</w:t>
      </w:r>
    </w:p>
    <w:p w14:paraId="6EB5B0FC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・【 ○月分：○○円 】</w:t>
      </w:r>
    </w:p>
    <w:p w14:paraId="4B53A729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lastRenderedPageBreak/>
        <w:t>合計滞納額：○○円</w:t>
      </w:r>
    </w:p>
    <w:p w14:paraId="6340B439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</w:rPr>
      </w:pPr>
    </w:p>
    <w:p w14:paraId="444ED0DD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３．支払請求</w:t>
      </w:r>
    </w:p>
    <w:p w14:paraId="1EAF862E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本書面到達後【７日以内】に下記口座へ全額ご入金ください。</w:t>
      </w:r>
    </w:p>
    <w:p w14:paraId="4EBB48A9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01DF4CD9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（振込先）</w:t>
      </w:r>
    </w:p>
    <w:p w14:paraId="6E93BEF3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銀行名：【 】</w:t>
      </w:r>
    </w:p>
    <w:p w14:paraId="3511713B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支店名：【 】</w:t>
      </w:r>
    </w:p>
    <w:p w14:paraId="7931C610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口座番号：【 】</w:t>
      </w:r>
    </w:p>
    <w:p w14:paraId="058847A8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口座名義：【 】</w:t>
      </w:r>
    </w:p>
    <w:p w14:paraId="5831A49D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0384F7CD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４．期限までに支払いがない場合</w:t>
      </w:r>
    </w:p>
    <w:p w14:paraId="1F232201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賃貸借契約の解除および明渡請求を検討します。</w:t>
      </w:r>
    </w:p>
    <w:p w14:paraId="21DC527D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1C553BE3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  <w:r w:rsidRPr="004C5B8A">
        <w:rPr>
          <w:rFonts w:asciiTheme="minorEastAsia" w:hAnsiTheme="minorEastAsia"/>
          <w:lang w:eastAsia="ja-JP"/>
        </w:rPr>
        <w:t>本書面は証拠保全のため内容証明郵便にて送付しています。</w:t>
      </w:r>
    </w:p>
    <w:p w14:paraId="0CE728F8" w14:textId="77777777" w:rsidR="003E23C7" w:rsidRPr="004C5B8A" w:rsidRDefault="003E23C7" w:rsidP="004C5B8A">
      <w:pPr>
        <w:pStyle w:val="a9"/>
        <w:kinsoku w:val="0"/>
        <w:overflowPunct w:val="0"/>
        <w:rPr>
          <w:rFonts w:asciiTheme="minorEastAsia" w:hAnsiTheme="minorEastAsia"/>
          <w:lang w:eastAsia="ja-JP"/>
        </w:rPr>
      </w:pPr>
    </w:p>
    <w:p w14:paraId="1B1B59BC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以上</w:t>
      </w:r>
    </w:p>
    <w:p w14:paraId="034E3826" w14:textId="77777777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【令和〇年〇月〇日】</w:t>
      </w:r>
    </w:p>
    <w:p w14:paraId="6ACCBBC8" w14:textId="25FCFB3E" w:rsidR="003E23C7" w:rsidRPr="004C5B8A" w:rsidRDefault="004C5B8A" w:rsidP="004C5B8A">
      <w:pPr>
        <w:pStyle w:val="a9"/>
        <w:kinsoku w:val="0"/>
        <w:overflowPunct w:val="0"/>
        <w:rPr>
          <w:rFonts w:asciiTheme="minorEastAsia" w:hAnsiTheme="minorEastAsia"/>
        </w:rPr>
      </w:pPr>
      <w:r w:rsidRPr="004C5B8A">
        <w:rPr>
          <w:rFonts w:asciiTheme="minorEastAsia" w:hAnsiTheme="minorEastAsia"/>
        </w:rPr>
        <w:t>差出人：【氏名（自署）】</w:t>
      </w:r>
    </w:p>
    <w:sectPr w:rsidR="003E23C7" w:rsidRPr="004C5B8A" w:rsidSect="004C5B8A">
      <w:pgSz w:w="12240" w:h="15840" w:code="1"/>
      <w:pgMar w:top="2268" w:right="2268" w:bottom="2268" w:left="2268" w:header="720" w:footer="720" w:gutter="0"/>
      <w:cols w:space="720"/>
      <w:docGrid w:type="linesAndChars" w:linePitch="434" w:charSpace="338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00062945">
    <w:abstractNumId w:val="8"/>
  </w:num>
  <w:num w:numId="2" w16cid:durableId="1977639841">
    <w:abstractNumId w:val="6"/>
  </w:num>
  <w:num w:numId="3" w16cid:durableId="1701394341">
    <w:abstractNumId w:val="5"/>
  </w:num>
  <w:num w:numId="4" w16cid:durableId="1498422791">
    <w:abstractNumId w:val="4"/>
  </w:num>
  <w:num w:numId="5" w16cid:durableId="1495607666">
    <w:abstractNumId w:val="7"/>
  </w:num>
  <w:num w:numId="6" w16cid:durableId="958561488">
    <w:abstractNumId w:val="3"/>
  </w:num>
  <w:num w:numId="7" w16cid:durableId="432095454">
    <w:abstractNumId w:val="2"/>
  </w:num>
  <w:num w:numId="8" w16cid:durableId="330986532">
    <w:abstractNumId w:val="1"/>
  </w:num>
  <w:num w:numId="9" w16cid:durableId="801575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385"/>
  <w:drawingGridVerticalSpacing w:val="434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7D03"/>
    <w:rsid w:val="000F3BBD"/>
    <w:rsid w:val="0015074B"/>
    <w:rsid w:val="001820E0"/>
    <w:rsid w:val="0029639D"/>
    <w:rsid w:val="00326F90"/>
    <w:rsid w:val="003E23C7"/>
    <w:rsid w:val="004C5B8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62061"/>
  <w14:defaultImageDpi w14:val="300"/>
  <w15:docId w15:val="{38A19D79-0409-49EA-AC89-2E36E4E8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fukapin40@gmail.com</cp:lastModifiedBy>
  <cp:revision>3</cp:revision>
  <dcterms:created xsi:type="dcterms:W3CDTF">2013-12-23T23:15:00Z</dcterms:created>
  <dcterms:modified xsi:type="dcterms:W3CDTF">2025-12-01T01:48:00Z</dcterms:modified>
  <cp:category/>
</cp:coreProperties>
</file>