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297C8" w14:textId="77777777" w:rsidR="007459BC" w:rsidRDefault="00554D83" w:rsidP="00554D83">
      <w:pPr>
        <w:pStyle w:val="a9"/>
        <w:kinsoku w:val="0"/>
        <w:overflowPunct w:val="0"/>
      </w:pPr>
      <w:r>
        <w:t>【差出人】</w:t>
      </w:r>
    </w:p>
    <w:p w14:paraId="0245C819" w14:textId="77777777" w:rsidR="007459BC" w:rsidRDefault="00554D83" w:rsidP="00554D83">
      <w:pPr>
        <w:pStyle w:val="a9"/>
      </w:pPr>
      <w:r>
        <w:t>〒【</w:t>
      </w:r>
      <w:r>
        <w:t xml:space="preserve"> </w:t>
      </w:r>
      <w:r>
        <w:t>】</w:t>
      </w:r>
    </w:p>
    <w:p w14:paraId="4A1A24E6" w14:textId="77777777" w:rsidR="007459BC" w:rsidRDefault="00554D83" w:rsidP="00554D83">
      <w:pPr>
        <w:pStyle w:val="a9"/>
      </w:pPr>
      <w:r>
        <w:t>【住所】</w:t>
      </w:r>
    </w:p>
    <w:p w14:paraId="68065FC6" w14:textId="77777777" w:rsidR="007459BC" w:rsidRDefault="00554D83" w:rsidP="00554D83">
      <w:pPr>
        <w:pStyle w:val="a9"/>
      </w:pPr>
      <w:r>
        <w:t>【氏名】</w:t>
      </w:r>
    </w:p>
    <w:p w14:paraId="57952611" w14:textId="77777777" w:rsidR="007459BC" w:rsidRDefault="007459BC" w:rsidP="00554D83">
      <w:pPr>
        <w:pStyle w:val="a9"/>
      </w:pPr>
    </w:p>
    <w:p w14:paraId="0FE22CAD" w14:textId="77777777" w:rsidR="007459BC" w:rsidRDefault="00554D83" w:rsidP="00554D83">
      <w:pPr>
        <w:pStyle w:val="a9"/>
      </w:pPr>
      <w:r>
        <w:t>【受取人】</w:t>
      </w:r>
    </w:p>
    <w:p w14:paraId="72D89BCC" w14:textId="77777777" w:rsidR="007459BC" w:rsidRDefault="00554D83" w:rsidP="00554D83">
      <w:pPr>
        <w:pStyle w:val="a9"/>
      </w:pPr>
      <w:r>
        <w:t>〒【</w:t>
      </w:r>
      <w:r>
        <w:t xml:space="preserve"> </w:t>
      </w:r>
      <w:r>
        <w:t>】</w:t>
      </w:r>
    </w:p>
    <w:p w14:paraId="7ADDCEBA" w14:textId="77777777" w:rsidR="007459BC" w:rsidRDefault="00554D83" w:rsidP="00554D83">
      <w:pPr>
        <w:pStyle w:val="a9"/>
      </w:pPr>
      <w:r>
        <w:t>【住所】</w:t>
      </w:r>
    </w:p>
    <w:p w14:paraId="2A50ABE2" w14:textId="77777777" w:rsidR="007459BC" w:rsidRDefault="00554D83" w:rsidP="00554D83">
      <w:pPr>
        <w:pStyle w:val="a9"/>
      </w:pPr>
      <w:r>
        <w:t>【氏名】</w:t>
      </w:r>
    </w:p>
    <w:p w14:paraId="73DECFBF" w14:textId="77777777" w:rsidR="007459BC" w:rsidRDefault="007459BC" w:rsidP="00554D83">
      <w:pPr>
        <w:pStyle w:val="a9"/>
      </w:pPr>
    </w:p>
    <w:p w14:paraId="45D4B9A3" w14:textId="77777777" w:rsidR="007459BC" w:rsidRDefault="00554D83" w:rsidP="00554D83">
      <w:pPr>
        <w:pStyle w:val="a9"/>
      </w:pPr>
      <w:r>
        <w:t>内容証明郵便</w:t>
      </w:r>
    </w:p>
    <w:p w14:paraId="0CE287BF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同棲解消に伴う金銭清算通知書</w:t>
      </w:r>
    </w:p>
    <w:p w14:paraId="697E6295" w14:textId="77777777" w:rsidR="007459BC" w:rsidRDefault="007459BC" w:rsidP="00554D83">
      <w:pPr>
        <w:pStyle w:val="a9"/>
        <w:rPr>
          <w:lang w:eastAsia="ja-JP"/>
        </w:rPr>
      </w:pPr>
    </w:p>
    <w:p w14:paraId="3098D0D0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あなたとの同棲生活を【令和〇年〇月〇日】をもって解消することとしました。</w:t>
      </w:r>
    </w:p>
    <w:p w14:paraId="718F7781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それに伴い、同棲期間中に発生した金銭関係について、以下のとおり清算を求めます。</w:t>
      </w:r>
    </w:p>
    <w:p w14:paraId="27E875B1" w14:textId="77777777" w:rsidR="007459BC" w:rsidRDefault="007459BC" w:rsidP="00554D83">
      <w:pPr>
        <w:pStyle w:val="a9"/>
        <w:rPr>
          <w:lang w:eastAsia="ja-JP"/>
        </w:rPr>
      </w:pPr>
    </w:p>
    <w:p w14:paraId="1BF7DB73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１．同棲期間</w:t>
      </w:r>
    </w:p>
    <w:p w14:paraId="0EAA7D95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・開始日：【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3DA07673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・終了日：【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4FECF1E4" w14:textId="77777777" w:rsidR="007459BC" w:rsidRDefault="007459BC" w:rsidP="00554D83">
      <w:pPr>
        <w:pStyle w:val="a9"/>
        <w:rPr>
          <w:lang w:eastAsia="ja-JP"/>
        </w:rPr>
      </w:pPr>
    </w:p>
    <w:p w14:paraId="5008A90B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２．清算すべき金銭項目</w:t>
      </w:r>
    </w:p>
    <w:p w14:paraId="7749F671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以下の費用について負担割合に応じて精算を求めます。</w:t>
      </w:r>
    </w:p>
    <w:p w14:paraId="6B803905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・家賃：【</w:t>
      </w:r>
      <w:r>
        <w:rPr>
          <w:lang w:eastAsia="ja-JP"/>
        </w:rPr>
        <w:t xml:space="preserve"> ○○</w:t>
      </w:r>
      <w:r>
        <w:rPr>
          <w:lang w:eastAsia="ja-JP"/>
        </w:rPr>
        <w:t>円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31186B47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lastRenderedPageBreak/>
        <w:t>・光熱費：【</w:t>
      </w:r>
      <w:r>
        <w:rPr>
          <w:lang w:eastAsia="ja-JP"/>
        </w:rPr>
        <w:t xml:space="preserve"> ○○</w:t>
      </w:r>
      <w:r>
        <w:rPr>
          <w:lang w:eastAsia="ja-JP"/>
        </w:rPr>
        <w:t>円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10D86361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・生活費：【</w:t>
      </w:r>
      <w:r>
        <w:rPr>
          <w:lang w:eastAsia="ja-JP"/>
        </w:rPr>
        <w:t xml:space="preserve"> ○○</w:t>
      </w:r>
      <w:r>
        <w:rPr>
          <w:lang w:eastAsia="ja-JP"/>
        </w:rPr>
        <w:t>円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586938E2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・立替金：【</w:t>
      </w:r>
      <w:r>
        <w:rPr>
          <w:lang w:eastAsia="ja-JP"/>
        </w:rPr>
        <w:t xml:space="preserve"> ○○</w:t>
      </w:r>
      <w:r>
        <w:rPr>
          <w:lang w:eastAsia="ja-JP"/>
        </w:rPr>
        <w:t>円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57B81C3A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・家財の購入費用：【</w:t>
      </w:r>
      <w:r>
        <w:rPr>
          <w:lang w:eastAsia="ja-JP"/>
        </w:rPr>
        <w:t xml:space="preserve"> ○○</w:t>
      </w:r>
      <w:r>
        <w:rPr>
          <w:lang w:eastAsia="ja-JP"/>
        </w:rPr>
        <w:t>円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4D1FCD03" w14:textId="77777777" w:rsidR="007459BC" w:rsidRDefault="00554D83" w:rsidP="00554D83">
      <w:pPr>
        <w:pStyle w:val="a9"/>
      </w:pPr>
      <w:r>
        <w:t>合計請求額：</w:t>
      </w:r>
      <w:r>
        <w:t>○○</w:t>
      </w:r>
      <w:r>
        <w:t>円</w:t>
      </w:r>
    </w:p>
    <w:p w14:paraId="5808D42A" w14:textId="77777777" w:rsidR="007459BC" w:rsidRDefault="007459BC" w:rsidP="00554D83">
      <w:pPr>
        <w:pStyle w:val="a9"/>
      </w:pPr>
    </w:p>
    <w:p w14:paraId="65C0348F" w14:textId="77777777" w:rsidR="007459BC" w:rsidRDefault="00554D83" w:rsidP="00554D83">
      <w:pPr>
        <w:pStyle w:val="a9"/>
      </w:pPr>
      <w:r>
        <w:t>３．支払方法</w:t>
      </w:r>
    </w:p>
    <w:p w14:paraId="19AD41F8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本書面到達後【７日以内】に、下記口座へご入金ください。</w:t>
      </w:r>
    </w:p>
    <w:p w14:paraId="26C88FC7" w14:textId="77777777" w:rsidR="007459BC" w:rsidRDefault="00554D83" w:rsidP="00554D83">
      <w:pPr>
        <w:pStyle w:val="a9"/>
      </w:pPr>
      <w:r>
        <w:t>（振込先）</w:t>
      </w:r>
    </w:p>
    <w:p w14:paraId="7740801C" w14:textId="77777777" w:rsidR="007459BC" w:rsidRDefault="00554D83" w:rsidP="00554D83">
      <w:pPr>
        <w:pStyle w:val="a9"/>
      </w:pPr>
      <w:r>
        <w:t>銀行名：【</w:t>
      </w:r>
      <w:r>
        <w:t xml:space="preserve"> </w:t>
      </w:r>
      <w:r>
        <w:t>】</w:t>
      </w:r>
    </w:p>
    <w:p w14:paraId="007FA292" w14:textId="77777777" w:rsidR="007459BC" w:rsidRDefault="00554D83" w:rsidP="00554D83">
      <w:pPr>
        <w:pStyle w:val="a9"/>
      </w:pPr>
      <w:r>
        <w:t>支店名：【</w:t>
      </w:r>
      <w:r>
        <w:t xml:space="preserve"> </w:t>
      </w:r>
      <w:r>
        <w:t>】</w:t>
      </w:r>
    </w:p>
    <w:p w14:paraId="3B8C59D6" w14:textId="77777777" w:rsidR="007459BC" w:rsidRDefault="00554D83" w:rsidP="00554D83">
      <w:pPr>
        <w:pStyle w:val="a9"/>
      </w:pPr>
      <w:r>
        <w:t>口座番号：【</w:t>
      </w:r>
      <w:r>
        <w:t xml:space="preserve"> </w:t>
      </w:r>
      <w:r>
        <w:t>】</w:t>
      </w:r>
    </w:p>
    <w:p w14:paraId="125F3353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口座名義：【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6940A827" w14:textId="77777777" w:rsidR="007459BC" w:rsidRDefault="007459BC" w:rsidP="00554D83">
      <w:pPr>
        <w:pStyle w:val="a9"/>
        <w:rPr>
          <w:lang w:eastAsia="ja-JP"/>
        </w:rPr>
      </w:pPr>
    </w:p>
    <w:p w14:paraId="707FD86D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４．対応がない場合</w:t>
      </w:r>
    </w:p>
    <w:p w14:paraId="739EBBE4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協議が難しい場合、調停等の法的手続を検討いたします。</w:t>
      </w:r>
    </w:p>
    <w:p w14:paraId="2B9B020E" w14:textId="77777777" w:rsidR="007459BC" w:rsidRDefault="007459BC" w:rsidP="00554D83">
      <w:pPr>
        <w:pStyle w:val="a9"/>
        <w:rPr>
          <w:lang w:eastAsia="ja-JP"/>
        </w:rPr>
      </w:pPr>
    </w:p>
    <w:p w14:paraId="74AAA009" w14:textId="77777777" w:rsidR="007459BC" w:rsidRDefault="00554D83" w:rsidP="00554D83">
      <w:pPr>
        <w:pStyle w:val="a9"/>
        <w:rPr>
          <w:lang w:eastAsia="ja-JP"/>
        </w:rPr>
      </w:pPr>
      <w:r>
        <w:rPr>
          <w:lang w:eastAsia="ja-JP"/>
        </w:rPr>
        <w:t>本書面は証拠保全のため内容証明郵便で送付します。</w:t>
      </w:r>
    </w:p>
    <w:p w14:paraId="50CA6803" w14:textId="77777777" w:rsidR="007459BC" w:rsidRDefault="007459BC" w:rsidP="00554D83">
      <w:pPr>
        <w:pStyle w:val="a9"/>
        <w:rPr>
          <w:lang w:eastAsia="ja-JP"/>
        </w:rPr>
      </w:pPr>
    </w:p>
    <w:p w14:paraId="000526EA" w14:textId="77777777" w:rsidR="007459BC" w:rsidRDefault="00554D83" w:rsidP="00554D83">
      <w:pPr>
        <w:pStyle w:val="a9"/>
      </w:pPr>
      <w:r>
        <w:t>以上</w:t>
      </w:r>
    </w:p>
    <w:p w14:paraId="60B2A118" w14:textId="77777777" w:rsidR="007459BC" w:rsidRDefault="00554D83" w:rsidP="00554D83">
      <w:pPr>
        <w:pStyle w:val="a9"/>
      </w:pPr>
      <w:r>
        <w:t>【令和〇年〇月〇日】</w:t>
      </w:r>
    </w:p>
    <w:p w14:paraId="3FDAF780" w14:textId="2049A336" w:rsidR="007459BC" w:rsidRDefault="00554D83" w:rsidP="00554D83">
      <w:pPr>
        <w:pStyle w:val="a9"/>
      </w:pPr>
      <w:r>
        <w:t>差出人：【氏名（自署）】</w:t>
      </w:r>
    </w:p>
    <w:sectPr w:rsidR="007459BC" w:rsidSect="00554D83">
      <w:pgSz w:w="12240" w:h="15840" w:code="1"/>
      <w:pgMar w:top="2268" w:right="2268" w:bottom="2268" w:left="2268" w:header="720" w:footer="720" w:gutter="0"/>
      <w:cols w:space="720"/>
      <w:docGrid w:type="linesAndChars" w:linePitch="434" w:charSpace="338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3181260">
    <w:abstractNumId w:val="8"/>
  </w:num>
  <w:num w:numId="2" w16cid:durableId="2086948266">
    <w:abstractNumId w:val="6"/>
  </w:num>
  <w:num w:numId="3" w16cid:durableId="332684215">
    <w:abstractNumId w:val="5"/>
  </w:num>
  <w:num w:numId="4" w16cid:durableId="1620606143">
    <w:abstractNumId w:val="4"/>
  </w:num>
  <w:num w:numId="5" w16cid:durableId="1031879329">
    <w:abstractNumId w:val="7"/>
  </w:num>
  <w:num w:numId="6" w16cid:durableId="1098598083">
    <w:abstractNumId w:val="3"/>
  </w:num>
  <w:num w:numId="7" w16cid:durableId="1692412841">
    <w:abstractNumId w:val="2"/>
  </w:num>
  <w:num w:numId="8" w16cid:durableId="1329096047">
    <w:abstractNumId w:val="1"/>
  </w:num>
  <w:num w:numId="9" w16cid:durableId="1354040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385"/>
  <w:drawingGridVerticalSpacing w:val="434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95C66"/>
    <w:rsid w:val="00554D83"/>
    <w:rsid w:val="007459BC"/>
    <w:rsid w:val="00AA1D8D"/>
    <w:rsid w:val="00AE6EB5"/>
    <w:rsid w:val="00B47730"/>
    <w:rsid w:val="00CB0664"/>
    <w:rsid w:val="00D4647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D01C3829-6997-4A24-98DC-FEA4D425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3</cp:revision>
  <dcterms:created xsi:type="dcterms:W3CDTF">2013-12-23T23:15:00Z</dcterms:created>
  <dcterms:modified xsi:type="dcterms:W3CDTF">2025-12-01T01:46:00Z</dcterms:modified>
  <cp:category/>
</cp:coreProperties>
</file>