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B4C71" w14:textId="77777777" w:rsidR="00295937" w:rsidRPr="00616CC7" w:rsidRDefault="001126EE" w:rsidP="001126EE">
      <w:pPr>
        <w:pStyle w:val="a9"/>
        <w:kinsoku w:val="0"/>
        <w:overflowPunct w:val="0"/>
      </w:pPr>
      <w:r w:rsidRPr="00616CC7">
        <w:t>【差出人】</w:t>
      </w:r>
    </w:p>
    <w:p w14:paraId="62A05DC5" w14:textId="77777777" w:rsidR="00295937" w:rsidRPr="00616CC7" w:rsidRDefault="001126EE" w:rsidP="00616CC7">
      <w:pPr>
        <w:pStyle w:val="a9"/>
      </w:pPr>
      <w:r w:rsidRPr="00616CC7">
        <w:t>〒【</w:t>
      </w:r>
      <w:r w:rsidRPr="00616CC7">
        <w:t xml:space="preserve"> </w:t>
      </w:r>
      <w:r w:rsidRPr="00616CC7">
        <w:t>】</w:t>
      </w:r>
    </w:p>
    <w:p w14:paraId="3D3A3CC9" w14:textId="77777777" w:rsidR="00295937" w:rsidRPr="00616CC7" w:rsidRDefault="001126EE" w:rsidP="00616CC7">
      <w:pPr>
        <w:pStyle w:val="a9"/>
      </w:pPr>
      <w:r w:rsidRPr="00616CC7">
        <w:t>【住所】</w:t>
      </w:r>
    </w:p>
    <w:p w14:paraId="7E3ACC46" w14:textId="77777777" w:rsidR="00295937" w:rsidRPr="00616CC7" w:rsidRDefault="001126EE" w:rsidP="00616CC7">
      <w:pPr>
        <w:pStyle w:val="a9"/>
      </w:pPr>
      <w:r w:rsidRPr="00616CC7">
        <w:t>【氏名】</w:t>
      </w:r>
    </w:p>
    <w:p w14:paraId="30BB90CB" w14:textId="77777777" w:rsidR="00295937" w:rsidRPr="00616CC7" w:rsidRDefault="00295937" w:rsidP="00616CC7">
      <w:pPr>
        <w:pStyle w:val="a9"/>
      </w:pPr>
    </w:p>
    <w:p w14:paraId="26AE7CDC" w14:textId="77777777" w:rsidR="00295937" w:rsidRPr="00616CC7" w:rsidRDefault="001126EE" w:rsidP="00616CC7">
      <w:pPr>
        <w:pStyle w:val="a9"/>
      </w:pPr>
      <w:r w:rsidRPr="00616CC7">
        <w:t>【受取人】</w:t>
      </w:r>
    </w:p>
    <w:p w14:paraId="0EF8D7D8" w14:textId="77777777" w:rsidR="00295937" w:rsidRPr="00616CC7" w:rsidRDefault="001126EE" w:rsidP="00616CC7">
      <w:pPr>
        <w:pStyle w:val="a9"/>
      </w:pPr>
      <w:r w:rsidRPr="00616CC7">
        <w:t>〒【</w:t>
      </w:r>
      <w:r w:rsidRPr="00616CC7">
        <w:t xml:space="preserve"> </w:t>
      </w:r>
      <w:r w:rsidRPr="00616CC7">
        <w:t>】</w:t>
      </w:r>
    </w:p>
    <w:p w14:paraId="7B7D3DBA" w14:textId="77777777" w:rsidR="00295937" w:rsidRPr="00616CC7" w:rsidRDefault="001126EE" w:rsidP="00616CC7">
      <w:pPr>
        <w:pStyle w:val="a9"/>
      </w:pPr>
      <w:r w:rsidRPr="00616CC7">
        <w:t>【住所】</w:t>
      </w:r>
    </w:p>
    <w:p w14:paraId="0EB5F49F" w14:textId="77777777" w:rsidR="00295937" w:rsidRPr="00616CC7" w:rsidRDefault="001126EE" w:rsidP="00616CC7">
      <w:pPr>
        <w:pStyle w:val="a9"/>
      </w:pPr>
      <w:r w:rsidRPr="00616CC7">
        <w:t>【氏名】</w:t>
      </w:r>
    </w:p>
    <w:p w14:paraId="75762889" w14:textId="77777777" w:rsidR="00295937" w:rsidRPr="00616CC7" w:rsidRDefault="00295937" w:rsidP="00616CC7">
      <w:pPr>
        <w:pStyle w:val="a9"/>
      </w:pPr>
    </w:p>
    <w:p w14:paraId="50FE197D" w14:textId="77777777" w:rsidR="00295937" w:rsidRPr="00616CC7" w:rsidRDefault="001126EE" w:rsidP="00616CC7">
      <w:pPr>
        <w:pStyle w:val="a9"/>
      </w:pPr>
      <w:r w:rsidRPr="00616CC7">
        <w:t>内容証明郵便</w:t>
      </w:r>
    </w:p>
    <w:p w14:paraId="3F24A4DB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ペット（犬・猫等）による咬傷・損害に関する請求書</w:t>
      </w:r>
    </w:p>
    <w:p w14:paraId="7BD5343B" w14:textId="77777777" w:rsidR="00295937" w:rsidRPr="00616CC7" w:rsidRDefault="00295937" w:rsidP="00616CC7">
      <w:pPr>
        <w:pStyle w:val="a9"/>
        <w:rPr>
          <w:lang w:eastAsia="ja-JP"/>
        </w:rPr>
      </w:pPr>
    </w:p>
    <w:p w14:paraId="3D41B0FF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あなたが飼育するペットにより、私または私の所有物が被害を受けました。</w:t>
      </w:r>
    </w:p>
    <w:p w14:paraId="1C300054" w14:textId="77777777" w:rsidR="00295937" w:rsidRPr="00616CC7" w:rsidRDefault="00295937" w:rsidP="00616CC7">
      <w:pPr>
        <w:pStyle w:val="a9"/>
        <w:rPr>
          <w:lang w:eastAsia="ja-JP"/>
        </w:rPr>
      </w:pPr>
    </w:p>
    <w:p w14:paraId="78895A3F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１．事故発生の概要</w:t>
      </w:r>
    </w:p>
    <w:p w14:paraId="48582AE2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・発生日：【</w:t>
      </w:r>
      <w:r w:rsidRPr="00616CC7">
        <w:rPr>
          <w:lang w:eastAsia="ja-JP"/>
        </w:rPr>
        <w:t xml:space="preserve"> </w:t>
      </w:r>
      <w:r w:rsidRPr="00616CC7">
        <w:rPr>
          <w:lang w:eastAsia="ja-JP"/>
        </w:rPr>
        <w:t>】</w:t>
      </w:r>
    </w:p>
    <w:p w14:paraId="7971EDA6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・場所：【</w:t>
      </w:r>
      <w:r w:rsidRPr="00616CC7">
        <w:rPr>
          <w:lang w:eastAsia="ja-JP"/>
        </w:rPr>
        <w:t xml:space="preserve"> </w:t>
      </w:r>
      <w:r w:rsidRPr="00616CC7">
        <w:rPr>
          <w:lang w:eastAsia="ja-JP"/>
        </w:rPr>
        <w:t>】</w:t>
      </w:r>
    </w:p>
    <w:p w14:paraId="22B6F96F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・状況：【咬傷／物損／噛みつき／飛びかかり等】</w:t>
      </w:r>
    </w:p>
    <w:p w14:paraId="608BE22D" w14:textId="77777777" w:rsidR="00295937" w:rsidRPr="00616CC7" w:rsidRDefault="00295937" w:rsidP="00616CC7">
      <w:pPr>
        <w:pStyle w:val="a9"/>
        <w:rPr>
          <w:lang w:eastAsia="ja-JP"/>
        </w:rPr>
      </w:pPr>
    </w:p>
    <w:p w14:paraId="7170C3CB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２．被害内容</w:t>
      </w:r>
    </w:p>
    <w:p w14:paraId="0E142EB9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・治療費：【</w:t>
      </w:r>
      <w:r w:rsidRPr="00616CC7">
        <w:rPr>
          <w:lang w:eastAsia="ja-JP"/>
        </w:rPr>
        <w:t xml:space="preserve"> ○○</w:t>
      </w:r>
      <w:r w:rsidRPr="00616CC7">
        <w:rPr>
          <w:lang w:eastAsia="ja-JP"/>
        </w:rPr>
        <w:t>円</w:t>
      </w:r>
      <w:r w:rsidRPr="00616CC7">
        <w:rPr>
          <w:lang w:eastAsia="ja-JP"/>
        </w:rPr>
        <w:t xml:space="preserve"> </w:t>
      </w:r>
      <w:r w:rsidRPr="00616CC7">
        <w:rPr>
          <w:lang w:eastAsia="ja-JP"/>
        </w:rPr>
        <w:t>】</w:t>
      </w:r>
    </w:p>
    <w:p w14:paraId="375118F1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・物損被害：【</w:t>
      </w:r>
      <w:r w:rsidRPr="00616CC7">
        <w:rPr>
          <w:lang w:eastAsia="ja-JP"/>
        </w:rPr>
        <w:t xml:space="preserve"> ○○</w:t>
      </w:r>
      <w:r w:rsidRPr="00616CC7">
        <w:rPr>
          <w:lang w:eastAsia="ja-JP"/>
        </w:rPr>
        <w:t>円</w:t>
      </w:r>
      <w:r w:rsidRPr="00616CC7">
        <w:rPr>
          <w:lang w:eastAsia="ja-JP"/>
        </w:rPr>
        <w:t xml:space="preserve"> </w:t>
      </w:r>
      <w:r w:rsidRPr="00616CC7">
        <w:rPr>
          <w:lang w:eastAsia="ja-JP"/>
        </w:rPr>
        <w:t>】</w:t>
      </w:r>
    </w:p>
    <w:p w14:paraId="3D36B60F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lastRenderedPageBreak/>
        <w:t>・精神的苦痛：【</w:t>
      </w:r>
      <w:r w:rsidRPr="00616CC7">
        <w:rPr>
          <w:lang w:eastAsia="ja-JP"/>
        </w:rPr>
        <w:t xml:space="preserve"> ○○</w:t>
      </w:r>
      <w:r w:rsidRPr="00616CC7">
        <w:rPr>
          <w:lang w:eastAsia="ja-JP"/>
        </w:rPr>
        <w:t>円</w:t>
      </w:r>
      <w:r w:rsidRPr="00616CC7">
        <w:rPr>
          <w:lang w:eastAsia="ja-JP"/>
        </w:rPr>
        <w:t xml:space="preserve"> </w:t>
      </w:r>
      <w:r w:rsidRPr="00616CC7">
        <w:rPr>
          <w:lang w:eastAsia="ja-JP"/>
        </w:rPr>
        <w:t>】</w:t>
      </w:r>
    </w:p>
    <w:p w14:paraId="76F3357D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・その他損害：【</w:t>
      </w:r>
      <w:r w:rsidRPr="00616CC7">
        <w:rPr>
          <w:lang w:eastAsia="ja-JP"/>
        </w:rPr>
        <w:t xml:space="preserve"> ○○</w:t>
      </w:r>
      <w:r w:rsidRPr="00616CC7">
        <w:rPr>
          <w:lang w:eastAsia="ja-JP"/>
        </w:rPr>
        <w:t>円</w:t>
      </w:r>
      <w:r w:rsidRPr="00616CC7">
        <w:rPr>
          <w:lang w:eastAsia="ja-JP"/>
        </w:rPr>
        <w:t xml:space="preserve"> </w:t>
      </w:r>
      <w:r w:rsidRPr="00616CC7">
        <w:rPr>
          <w:lang w:eastAsia="ja-JP"/>
        </w:rPr>
        <w:t>】</w:t>
      </w:r>
    </w:p>
    <w:p w14:paraId="6B57E6A8" w14:textId="77777777" w:rsidR="00295937" w:rsidRPr="00616CC7" w:rsidRDefault="00295937" w:rsidP="00616CC7">
      <w:pPr>
        <w:pStyle w:val="a9"/>
        <w:rPr>
          <w:lang w:eastAsia="ja-JP"/>
        </w:rPr>
      </w:pPr>
    </w:p>
    <w:p w14:paraId="2638AAC0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３．支払請求</w:t>
      </w:r>
    </w:p>
    <w:p w14:paraId="66FB5AFE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本書面到達後【７日以内】に、下記口座へ損害金をご入金ください。</w:t>
      </w:r>
    </w:p>
    <w:p w14:paraId="53DEBAE8" w14:textId="77777777" w:rsidR="00295937" w:rsidRPr="00616CC7" w:rsidRDefault="00295937" w:rsidP="00616CC7">
      <w:pPr>
        <w:pStyle w:val="a9"/>
        <w:rPr>
          <w:lang w:eastAsia="ja-JP"/>
        </w:rPr>
      </w:pPr>
    </w:p>
    <w:p w14:paraId="22B5410E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４．応じない場合</w:t>
      </w:r>
    </w:p>
    <w:p w14:paraId="1E8D89B5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調停・損害賠償請求等の法的措置を検討します。</w:t>
      </w:r>
    </w:p>
    <w:p w14:paraId="36E8B381" w14:textId="77777777" w:rsidR="00295937" w:rsidRPr="00616CC7" w:rsidRDefault="00295937" w:rsidP="00616CC7">
      <w:pPr>
        <w:pStyle w:val="a9"/>
        <w:rPr>
          <w:lang w:eastAsia="ja-JP"/>
        </w:rPr>
      </w:pPr>
    </w:p>
    <w:p w14:paraId="183B3209" w14:textId="77777777" w:rsidR="00295937" w:rsidRPr="00616CC7" w:rsidRDefault="001126EE" w:rsidP="00616CC7">
      <w:pPr>
        <w:pStyle w:val="a9"/>
        <w:rPr>
          <w:lang w:eastAsia="ja-JP"/>
        </w:rPr>
      </w:pPr>
      <w:r w:rsidRPr="00616CC7">
        <w:rPr>
          <w:lang w:eastAsia="ja-JP"/>
        </w:rPr>
        <w:t>本書面は証拠保全のため内容証明郵便で送付します。</w:t>
      </w:r>
    </w:p>
    <w:p w14:paraId="31FB3267" w14:textId="77777777" w:rsidR="00295937" w:rsidRPr="00616CC7" w:rsidRDefault="00295937" w:rsidP="00616CC7">
      <w:pPr>
        <w:pStyle w:val="a9"/>
        <w:rPr>
          <w:lang w:eastAsia="ja-JP"/>
        </w:rPr>
      </w:pPr>
    </w:p>
    <w:p w14:paraId="0CC95690" w14:textId="77777777" w:rsidR="00295937" w:rsidRPr="00616CC7" w:rsidRDefault="001126EE" w:rsidP="00616CC7">
      <w:pPr>
        <w:pStyle w:val="a9"/>
      </w:pPr>
      <w:proofErr w:type="spellStart"/>
      <w:r w:rsidRPr="00616CC7">
        <w:t>以上</w:t>
      </w:r>
      <w:proofErr w:type="spellEnd"/>
    </w:p>
    <w:p w14:paraId="230A8E2F" w14:textId="77777777" w:rsidR="00295937" w:rsidRPr="00616CC7" w:rsidRDefault="001126EE" w:rsidP="00616CC7">
      <w:pPr>
        <w:pStyle w:val="a9"/>
      </w:pPr>
      <w:r w:rsidRPr="00616CC7">
        <w:t>【令和〇年〇月〇日】</w:t>
      </w:r>
    </w:p>
    <w:p w14:paraId="66FD5991" w14:textId="77777777" w:rsidR="00295937" w:rsidRDefault="001126EE" w:rsidP="00616CC7">
      <w:pPr>
        <w:pStyle w:val="a9"/>
      </w:pPr>
      <w:r w:rsidRPr="00616CC7">
        <w:t>差出人：【氏名（自署）</w:t>
      </w:r>
      <w:r>
        <w:t>】</w:t>
      </w:r>
    </w:p>
    <w:sectPr w:rsidR="00295937" w:rsidSect="00616CC7">
      <w:pgSz w:w="12240" w:h="15840" w:code="1"/>
      <w:pgMar w:top="2268" w:right="2268" w:bottom="2268" w:left="2268" w:header="720" w:footer="720" w:gutter="0"/>
      <w:cols w:space="720"/>
      <w:docGrid w:type="linesAndChars" w:linePitch="434" w:charSpace="338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7171598">
    <w:abstractNumId w:val="8"/>
  </w:num>
  <w:num w:numId="2" w16cid:durableId="66073425">
    <w:abstractNumId w:val="6"/>
  </w:num>
  <w:num w:numId="3" w16cid:durableId="1396777016">
    <w:abstractNumId w:val="5"/>
  </w:num>
  <w:num w:numId="4" w16cid:durableId="1456292233">
    <w:abstractNumId w:val="4"/>
  </w:num>
  <w:num w:numId="5" w16cid:durableId="360785658">
    <w:abstractNumId w:val="7"/>
  </w:num>
  <w:num w:numId="6" w16cid:durableId="107046824">
    <w:abstractNumId w:val="3"/>
  </w:num>
  <w:num w:numId="7" w16cid:durableId="361593764">
    <w:abstractNumId w:val="2"/>
  </w:num>
  <w:num w:numId="8" w16cid:durableId="545291761">
    <w:abstractNumId w:val="1"/>
  </w:num>
  <w:num w:numId="9" w16cid:durableId="1593664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385"/>
  <w:drawingGridVerticalSpacing w:val="217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126EE"/>
    <w:rsid w:val="0015074B"/>
    <w:rsid w:val="00295937"/>
    <w:rsid w:val="0029639D"/>
    <w:rsid w:val="00326F90"/>
    <w:rsid w:val="00616CC7"/>
    <w:rsid w:val="00AA1D8D"/>
    <w:rsid w:val="00B47730"/>
    <w:rsid w:val="00CB0664"/>
    <w:rsid w:val="00DC442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62061"/>
  <w14:defaultImageDpi w14:val="300"/>
  <w15:docId w15:val="{9B34443B-4EFA-4E06-8CDA-C0D73BB6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fukapin40@gmail.com</cp:lastModifiedBy>
  <cp:revision>3</cp:revision>
  <dcterms:created xsi:type="dcterms:W3CDTF">2013-12-23T23:15:00Z</dcterms:created>
  <dcterms:modified xsi:type="dcterms:W3CDTF">2025-12-01T00:58:00Z</dcterms:modified>
  <cp:category/>
</cp:coreProperties>
</file>