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2F02C" w14:textId="77777777" w:rsidR="00EA4673" w:rsidRPr="0021186E" w:rsidRDefault="00CE1D36" w:rsidP="0021186E">
      <w:pPr>
        <w:pStyle w:val="a9"/>
        <w:rPr>
          <w:rFonts w:ascii="ＭＳ 明朝" w:eastAsia="ＭＳ 明朝" w:hAnsi="ＭＳ 明朝"/>
        </w:rPr>
      </w:pPr>
      <w:r w:rsidRPr="0021186E">
        <w:rPr>
          <w:rFonts w:ascii="ＭＳ 明朝" w:eastAsia="ＭＳ 明朝" w:hAnsi="ＭＳ 明朝"/>
        </w:rPr>
        <w:t>【差出人】</w:t>
      </w:r>
    </w:p>
    <w:p w14:paraId="2964AFC3" w14:textId="77777777" w:rsidR="00EA4673" w:rsidRPr="0021186E" w:rsidRDefault="00CE1D36" w:rsidP="0021186E">
      <w:pPr>
        <w:pStyle w:val="a9"/>
        <w:rPr>
          <w:rFonts w:ascii="ＭＳ 明朝" w:eastAsia="ＭＳ 明朝" w:hAnsi="ＭＳ 明朝"/>
        </w:rPr>
      </w:pPr>
      <w:r w:rsidRPr="0021186E">
        <w:rPr>
          <w:rFonts w:ascii="ＭＳ 明朝" w:eastAsia="ＭＳ 明朝" w:hAnsi="ＭＳ 明朝"/>
        </w:rPr>
        <w:t>〒【</w:t>
      </w:r>
      <w:r w:rsidRPr="0021186E">
        <w:rPr>
          <w:rFonts w:ascii="ＭＳ 明朝" w:eastAsia="ＭＳ 明朝" w:hAnsi="ＭＳ 明朝"/>
        </w:rPr>
        <w:t xml:space="preserve"> </w:t>
      </w:r>
      <w:r w:rsidRPr="0021186E">
        <w:rPr>
          <w:rFonts w:ascii="ＭＳ 明朝" w:eastAsia="ＭＳ 明朝" w:hAnsi="ＭＳ 明朝"/>
        </w:rPr>
        <w:t>】</w:t>
      </w:r>
    </w:p>
    <w:p w14:paraId="16B79559" w14:textId="77777777" w:rsidR="00EA4673" w:rsidRPr="0021186E" w:rsidRDefault="00CE1D36" w:rsidP="0021186E">
      <w:pPr>
        <w:pStyle w:val="a9"/>
        <w:rPr>
          <w:rFonts w:ascii="ＭＳ 明朝" w:eastAsia="ＭＳ 明朝" w:hAnsi="ＭＳ 明朝"/>
        </w:rPr>
      </w:pPr>
      <w:r w:rsidRPr="0021186E">
        <w:rPr>
          <w:rFonts w:ascii="ＭＳ 明朝" w:eastAsia="ＭＳ 明朝" w:hAnsi="ＭＳ 明朝"/>
        </w:rPr>
        <w:t>【住所】</w:t>
      </w:r>
    </w:p>
    <w:p w14:paraId="1BE93214"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【氏名】</w:t>
      </w:r>
    </w:p>
    <w:p w14:paraId="5C32EC53" w14:textId="77777777" w:rsidR="00EA4673" w:rsidRPr="0021186E" w:rsidRDefault="00EA4673" w:rsidP="0021186E">
      <w:pPr>
        <w:pStyle w:val="a9"/>
        <w:rPr>
          <w:rFonts w:ascii="ＭＳ 明朝" w:eastAsia="ＭＳ 明朝" w:hAnsi="ＭＳ 明朝"/>
          <w:lang w:eastAsia="ja-JP"/>
        </w:rPr>
      </w:pPr>
    </w:p>
    <w:p w14:paraId="28A11BCC"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【受取人（会社・上司等）】</w:t>
      </w:r>
    </w:p>
    <w:p w14:paraId="47B42D50" w14:textId="77777777" w:rsidR="00EA4673" w:rsidRPr="0021186E" w:rsidRDefault="00CE1D36" w:rsidP="0021186E">
      <w:pPr>
        <w:pStyle w:val="a9"/>
        <w:rPr>
          <w:rFonts w:ascii="ＭＳ 明朝" w:eastAsia="ＭＳ 明朝" w:hAnsi="ＭＳ 明朝"/>
        </w:rPr>
      </w:pPr>
      <w:r w:rsidRPr="0021186E">
        <w:rPr>
          <w:rFonts w:ascii="ＭＳ 明朝" w:eastAsia="ＭＳ 明朝" w:hAnsi="ＭＳ 明朝"/>
        </w:rPr>
        <w:t>〒【</w:t>
      </w:r>
      <w:r w:rsidRPr="0021186E">
        <w:rPr>
          <w:rFonts w:ascii="ＭＳ 明朝" w:eastAsia="ＭＳ 明朝" w:hAnsi="ＭＳ 明朝"/>
        </w:rPr>
        <w:t xml:space="preserve"> </w:t>
      </w:r>
      <w:r w:rsidRPr="0021186E">
        <w:rPr>
          <w:rFonts w:ascii="ＭＳ 明朝" w:eastAsia="ＭＳ 明朝" w:hAnsi="ＭＳ 明朝"/>
        </w:rPr>
        <w:t>】</w:t>
      </w:r>
    </w:p>
    <w:p w14:paraId="663B257C" w14:textId="77777777" w:rsidR="00EA4673" w:rsidRPr="0021186E" w:rsidRDefault="00CE1D36" w:rsidP="0021186E">
      <w:pPr>
        <w:pStyle w:val="a9"/>
        <w:rPr>
          <w:rFonts w:ascii="ＭＳ 明朝" w:eastAsia="ＭＳ 明朝" w:hAnsi="ＭＳ 明朝"/>
        </w:rPr>
      </w:pPr>
      <w:r w:rsidRPr="0021186E">
        <w:rPr>
          <w:rFonts w:ascii="ＭＳ 明朝" w:eastAsia="ＭＳ 明朝" w:hAnsi="ＭＳ 明朝"/>
        </w:rPr>
        <w:t>【住所】</w:t>
      </w:r>
    </w:p>
    <w:p w14:paraId="0619F492" w14:textId="77777777" w:rsidR="00EA4673" w:rsidRPr="0021186E" w:rsidRDefault="00CE1D36" w:rsidP="0021186E">
      <w:pPr>
        <w:pStyle w:val="a9"/>
        <w:rPr>
          <w:rFonts w:ascii="ＭＳ 明朝" w:eastAsia="ＭＳ 明朝" w:hAnsi="ＭＳ 明朝"/>
        </w:rPr>
      </w:pPr>
      <w:r w:rsidRPr="0021186E">
        <w:rPr>
          <w:rFonts w:ascii="ＭＳ 明朝" w:eastAsia="ＭＳ 明朝" w:hAnsi="ＭＳ 明朝"/>
        </w:rPr>
        <w:t>【氏名／会社名】</w:t>
      </w:r>
    </w:p>
    <w:p w14:paraId="2CC83572" w14:textId="77777777" w:rsidR="00EA4673" w:rsidRPr="0021186E" w:rsidRDefault="00EA4673" w:rsidP="0021186E">
      <w:pPr>
        <w:pStyle w:val="a9"/>
        <w:rPr>
          <w:rFonts w:ascii="ＭＳ 明朝" w:eastAsia="ＭＳ 明朝" w:hAnsi="ＭＳ 明朝"/>
        </w:rPr>
      </w:pPr>
    </w:p>
    <w:p w14:paraId="17B716EE"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内容証明郵便</w:t>
      </w:r>
    </w:p>
    <w:p w14:paraId="65F76AFF"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職場におけるセクハラ・嫌がらせ行為の停止及び改善要求書</w:t>
      </w:r>
    </w:p>
    <w:p w14:paraId="5FD09DDD" w14:textId="77777777" w:rsidR="00EA4673" w:rsidRPr="0021186E" w:rsidRDefault="00EA4673" w:rsidP="0021186E">
      <w:pPr>
        <w:pStyle w:val="a9"/>
        <w:rPr>
          <w:rFonts w:ascii="ＭＳ 明朝" w:eastAsia="ＭＳ 明朝" w:hAnsi="ＭＳ 明朝"/>
          <w:lang w:eastAsia="ja-JP"/>
        </w:rPr>
      </w:pPr>
    </w:p>
    <w:p w14:paraId="61451055"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私は、職場において以下のセクシャルハラスメントおよび嫌がらせ行為を受けています。</w:t>
      </w:r>
    </w:p>
    <w:p w14:paraId="3190800B"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本書は、事実の記録および改善要求のため通知するものです。</w:t>
      </w:r>
    </w:p>
    <w:p w14:paraId="0F8D06CF" w14:textId="77777777" w:rsidR="00EA4673" w:rsidRPr="0021186E" w:rsidRDefault="00EA4673" w:rsidP="0021186E">
      <w:pPr>
        <w:pStyle w:val="a9"/>
        <w:rPr>
          <w:rFonts w:ascii="ＭＳ 明朝" w:eastAsia="ＭＳ 明朝" w:hAnsi="ＭＳ 明朝"/>
          <w:lang w:eastAsia="ja-JP"/>
        </w:rPr>
      </w:pPr>
    </w:p>
    <w:p w14:paraId="304ADA63"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１．行為の詳細</w:t>
      </w:r>
    </w:p>
    <w:p w14:paraId="42A8E1BB"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【例】</w:t>
      </w:r>
    </w:p>
    <w:p w14:paraId="63E88DA3"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lastRenderedPageBreak/>
        <w:t>・身体の接触や不適切な発言</w:t>
      </w:r>
    </w:p>
    <w:p w14:paraId="6B8E83B9"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・容姿・身体的特徴への侮辱</w:t>
      </w:r>
    </w:p>
    <w:p w14:paraId="5560446B"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・業務に関係ない私的要求</w:t>
      </w:r>
    </w:p>
    <w:p w14:paraId="692DB295"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・無視・隔離・過度な叱責</w:t>
      </w:r>
    </w:p>
    <w:p w14:paraId="1928E5AF"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・必要情報の意図的な不提供</w:t>
      </w:r>
    </w:p>
    <w:p w14:paraId="51001F19" w14:textId="77777777" w:rsidR="00EA4673" w:rsidRPr="0021186E" w:rsidRDefault="00EA4673" w:rsidP="0021186E">
      <w:pPr>
        <w:pStyle w:val="a9"/>
        <w:rPr>
          <w:rFonts w:ascii="ＭＳ 明朝" w:eastAsia="ＭＳ 明朝" w:hAnsi="ＭＳ 明朝"/>
          <w:lang w:eastAsia="ja-JP"/>
        </w:rPr>
      </w:pPr>
    </w:p>
    <w:p w14:paraId="0CB5E896"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２．発生状況</w:t>
      </w:r>
    </w:p>
    <w:p w14:paraId="39A8888D"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・開始時期：【</w:t>
      </w:r>
      <w:r w:rsidRPr="0021186E">
        <w:rPr>
          <w:rFonts w:ascii="ＭＳ 明朝" w:eastAsia="ＭＳ 明朝" w:hAnsi="ＭＳ 明朝"/>
          <w:lang w:eastAsia="ja-JP"/>
        </w:rPr>
        <w:t xml:space="preserve"> </w:t>
      </w:r>
      <w:r w:rsidRPr="0021186E">
        <w:rPr>
          <w:rFonts w:ascii="ＭＳ 明朝" w:eastAsia="ＭＳ 明朝" w:hAnsi="ＭＳ 明朝"/>
          <w:lang w:eastAsia="ja-JP"/>
        </w:rPr>
        <w:t>】</w:t>
      </w:r>
    </w:p>
    <w:p w14:paraId="118B5CB2"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・発生頻度：【</w:t>
      </w:r>
      <w:r w:rsidRPr="0021186E">
        <w:rPr>
          <w:rFonts w:ascii="ＭＳ 明朝" w:eastAsia="ＭＳ 明朝" w:hAnsi="ＭＳ 明朝"/>
          <w:lang w:eastAsia="ja-JP"/>
        </w:rPr>
        <w:t xml:space="preserve"> </w:t>
      </w:r>
      <w:r w:rsidRPr="0021186E">
        <w:rPr>
          <w:rFonts w:ascii="ＭＳ 明朝" w:eastAsia="ＭＳ 明朝" w:hAnsi="ＭＳ 明朝"/>
          <w:lang w:eastAsia="ja-JP"/>
        </w:rPr>
        <w:t>】</w:t>
      </w:r>
    </w:p>
    <w:p w14:paraId="2A6FD97B"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・行為者：【</w:t>
      </w:r>
      <w:r w:rsidRPr="0021186E">
        <w:rPr>
          <w:rFonts w:ascii="ＭＳ 明朝" w:eastAsia="ＭＳ 明朝" w:hAnsi="ＭＳ 明朝"/>
          <w:lang w:eastAsia="ja-JP"/>
        </w:rPr>
        <w:t xml:space="preserve"> </w:t>
      </w:r>
      <w:r w:rsidRPr="0021186E">
        <w:rPr>
          <w:rFonts w:ascii="ＭＳ 明朝" w:eastAsia="ＭＳ 明朝" w:hAnsi="ＭＳ 明朝"/>
          <w:lang w:eastAsia="ja-JP"/>
        </w:rPr>
        <w:t>】</w:t>
      </w:r>
    </w:p>
    <w:p w14:paraId="1FF6FBBB" w14:textId="77777777" w:rsidR="00EA4673" w:rsidRPr="0021186E" w:rsidRDefault="00EA4673" w:rsidP="0021186E">
      <w:pPr>
        <w:pStyle w:val="a9"/>
        <w:rPr>
          <w:rFonts w:ascii="ＭＳ 明朝" w:eastAsia="ＭＳ 明朝" w:hAnsi="ＭＳ 明朝"/>
          <w:lang w:eastAsia="ja-JP"/>
        </w:rPr>
      </w:pPr>
    </w:p>
    <w:p w14:paraId="612409AD"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３．精神的・業務的被害</w:t>
      </w:r>
    </w:p>
    <w:p w14:paraId="3E941C65"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・精神的苦痛</w:t>
      </w:r>
    </w:p>
    <w:p w14:paraId="531233C5"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・業務遂行への妨害</w:t>
      </w:r>
    </w:p>
    <w:p w14:paraId="7C58E7AD"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・人間関係の悪化</w:t>
      </w:r>
    </w:p>
    <w:p w14:paraId="79BCD340" w14:textId="77777777" w:rsidR="00EA4673" w:rsidRPr="0021186E" w:rsidRDefault="00EA4673" w:rsidP="0021186E">
      <w:pPr>
        <w:pStyle w:val="a9"/>
        <w:rPr>
          <w:rFonts w:ascii="ＭＳ 明朝" w:eastAsia="ＭＳ 明朝" w:hAnsi="ＭＳ 明朝"/>
          <w:lang w:eastAsia="ja-JP"/>
        </w:rPr>
      </w:pPr>
    </w:p>
    <w:p w14:paraId="5C0144BF"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４．要求事項</w:t>
      </w:r>
    </w:p>
    <w:p w14:paraId="37B72F06"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本書面到達後、以下の改善を求めます。</w:t>
      </w:r>
    </w:p>
    <w:p w14:paraId="0993D8A4"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（１）当該行為の即時停止</w:t>
      </w:r>
    </w:p>
    <w:p w14:paraId="07EACECB"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（２）再発防止措置</w:t>
      </w:r>
    </w:p>
    <w:p w14:paraId="560BF299"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（３）必要に応じた謝罪・処分</w:t>
      </w:r>
    </w:p>
    <w:p w14:paraId="2366C1E8" w14:textId="77777777" w:rsidR="00EA4673" w:rsidRPr="0021186E" w:rsidRDefault="00EA4673" w:rsidP="0021186E">
      <w:pPr>
        <w:pStyle w:val="a9"/>
        <w:rPr>
          <w:rFonts w:ascii="ＭＳ 明朝" w:eastAsia="ＭＳ 明朝" w:hAnsi="ＭＳ 明朝"/>
          <w:lang w:eastAsia="ja-JP"/>
        </w:rPr>
      </w:pPr>
    </w:p>
    <w:p w14:paraId="3829B175"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lastRenderedPageBreak/>
        <w:t>５．応じない場合</w:t>
      </w:r>
    </w:p>
    <w:p w14:paraId="3289969E"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労働局・弁護士・労働審判等による法的対応を検討します。</w:t>
      </w:r>
    </w:p>
    <w:p w14:paraId="6363FF51" w14:textId="77777777" w:rsidR="00EA4673" w:rsidRPr="0021186E" w:rsidRDefault="00EA4673" w:rsidP="0021186E">
      <w:pPr>
        <w:pStyle w:val="a9"/>
        <w:rPr>
          <w:rFonts w:ascii="ＭＳ 明朝" w:eastAsia="ＭＳ 明朝" w:hAnsi="ＭＳ 明朝"/>
          <w:lang w:eastAsia="ja-JP"/>
        </w:rPr>
      </w:pPr>
    </w:p>
    <w:p w14:paraId="0E46B10D" w14:textId="77777777" w:rsidR="00EA4673" w:rsidRPr="0021186E" w:rsidRDefault="00CE1D36" w:rsidP="0021186E">
      <w:pPr>
        <w:pStyle w:val="a9"/>
        <w:rPr>
          <w:rFonts w:ascii="ＭＳ 明朝" w:eastAsia="ＭＳ 明朝" w:hAnsi="ＭＳ 明朝"/>
          <w:lang w:eastAsia="ja-JP"/>
        </w:rPr>
      </w:pPr>
      <w:r w:rsidRPr="0021186E">
        <w:rPr>
          <w:rFonts w:ascii="ＭＳ 明朝" w:eastAsia="ＭＳ 明朝" w:hAnsi="ＭＳ 明朝"/>
          <w:lang w:eastAsia="ja-JP"/>
        </w:rPr>
        <w:t>本書面は証拠保全目的で内容証明郵便により送付します。</w:t>
      </w:r>
    </w:p>
    <w:p w14:paraId="49030568" w14:textId="77777777" w:rsidR="00EA4673" w:rsidRPr="0021186E" w:rsidRDefault="00EA4673" w:rsidP="0021186E">
      <w:pPr>
        <w:pStyle w:val="a9"/>
        <w:rPr>
          <w:rFonts w:ascii="ＭＳ 明朝" w:eastAsia="ＭＳ 明朝" w:hAnsi="ＭＳ 明朝"/>
          <w:lang w:eastAsia="ja-JP"/>
        </w:rPr>
      </w:pPr>
    </w:p>
    <w:p w14:paraId="13F33DC7" w14:textId="77777777" w:rsidR="00EA4673" w:rsidRPr="0021186E" w:rsidRDefault="00CE1D36" w:rsidP="0021186E">
      <w:pPr>
        <w:pStyle w:val="a9"/>
        <w:rPr>
          <w:rFonts w:ascii="ＭＳ 明朝" w:eastAsia="ＭＳ 明朝" w:hAnsi="ＭＳ 明朝"/>
        </w:rPr>
      </w:pPr>
      <w:proofErr w:type="spellStart"/>
      <w:r w:rsidRPr="0021186E">
        <w:rPr>
          <w:rFonts w:ascii="ＭＳ 明朝" w:eastAsia="ＭＳ 明朝" w:hAnsi="ＭＳ 明朝"/>
        </w:rPr>
        <w:t>以上</w:t>
      </w:r>
      <w:proofErr w:type="spellEnd"/>
    </w:p>
    <w:p w14:paraId="7595AA58" w14:textId="77777777" w:rsidR="00EA4673" w:rsidRPr="0021186E" w:rsidRDefault="00CE1D36" w:rsidP="0021186E">
      <w:pPr>
        <w:pStyle w:val="a9"/>
        <w:rPr>
          <w:rFonts w:ascii="ＭＳ 明朝" w:eastAsia="ＭＳ 明朝" w:hAnsi="ＭＳ 明朝"/>
        </w:rPr>
      </w:pPr>
      <w:r w:rsidRPr="0021186E">
        <w:rPr>
          <w:rFonts w:ascii="ＭＳ 明朝" w:eastAsia="ＭＳ 明朝" w:hAnsi="ＭＳ 明朝"/>
        </w:rPr>
        <w:t>【令和〇年〇月〇日】</w:t>
      </w:r>
    </w:p>
    <w:p w14:paraId="09B4F4DF" w14:textId="77777777" w:rsidR="00EA4673" w:rsidRPr="0021186E" w:rsidRDefault="00CE1D36" w:rsidP="00CE1D36">
      <w:pPr>
        <w:pStyle w:val="a9"/>
        <w:kinsoku w:val="0"/>
        <w:overflowPunct w:val="0"/>
        <w:rPr>
          <w:rFonts w:ascii="ＭＳ 明朝" w:eastAsia="ＭＳ 明朝" w:hAnsi="ＭＳ 明朝"/>
        </w:rPr>
      </w:pPr>
      <w:r w:rsidRPr="0021186E">
        <w:rPr>
          <w:rFonts w:ascii="ＭＳ 明朝" w:eastAsia="ＭＳ 明朝" w:hAnsi="ＭＳ 明朝"/>
        </w:rPr>
        <w:t>差出人：【氏名（自署）】</w:t>
      </w:r>
    </w:p>
    <w:sectPr w:rsidR="00EA4673" w:rsidRPr="0021186E" w:rsidSect="004C6D6E">
      <w:pgSz w:w="12240" w:h="15840" w:code="1"/>
      <w:pgMar w:top="2268" w:right="2268" w:bottom="2268" w:left="2268" w:header="720" w:footer="720" w:gutter="0"/>
      <w:cols w:space="720"/>
      <w:docGrid w:type="linesAndChars" w:linePitch="498" w:charSpace="434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928199371">
    <w:abstractNumId w:val="8"/>
  </w:num>
  <w:num w:numId="2" w16cid:durableId="790705380">
    <w:abstractNumId w:val="6"/>
  </w:num>
  <w:num w:numId="3" w16cid:durableId="949164638">
    <w:abstractNumId w:val="5"/>
  </w:num>
  <w:num w:numId="4" w16cid:durableId="1826162043">
    <w:abstractNumId w:val="4"/>
  </w:num>
  <w:num w:numId="5" w16cid:durableId="63066629">
    <w:abstractNumId w:val="7"/>
  </w:num>
  <w:num w:numId="6" w16cid:durableId="1999768977">
    <w:abstractNumId w:val="3"/>
  </w:num>
  <w:num w:numId="7" w16cid:durableId="1113012341">
    <w:abstractNumId w:val="2"/>
  </w:num>
  <w:num w:numId="8" w16cid:durableId="403181121">
    <w:abstractNumId w:val="1"/>
  </w:num>
  <w:num w:numId="9" w16cid:durableId="1695957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432"/>
  <w:drawingGridVerticalSpacing w:val="49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1186E"/>
    <w:rsid w:val="0029639D"/>
    <w:rsid w:val="00326F90"/>
    <w:rsid w:val="004C6D6E"/>
    <w:rsid w:val="006C178B"/>
    <w:rsid w:val="00AA1D8D"/>
    <w:rsid w:val="00B47730"/>
    <w:rsid w:val="00CB0664"/>
    <w:rsid w:val="00CE1D36"/>
    <w:rsid w:val="00EA467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24062061"/>
  <w14:defaultImageDpi w14:val="300"/>
  <w15:docId w15:val="{F459BB8F-63C7-41AB-9DC2-094F9D4C2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ヘッダー (文字)"/>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フッター (文字)"/>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見出し 1 (文字)"/>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見出し 2 (文字)"/>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見出し 3 (文字)"/>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表題 (文字)"/>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副題 (文字)"/>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本文 (文字)"/>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文字)"/>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文字)"/>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マクロ文字列 (文字)"/>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用文 (文字)"/>
    <w:basedOn w:val="a2"/>
    <w:link w:val="af5"/>
    <w:uiPriority w:val="29"/>
    <w:rsid w:val="00FC693F"/>
    <w:rPr>
      <w:i/>
      <w:iCs/>
      <w:color w:val="000000" w:themeColor="text1"/>
    </w:rPr>
  </w:style>
  <w:style w:type="character" w:customStyle="1" w:styleId="40">
    <w:name w:val="見出し 4 (文字)"/>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見出し 5 (文字)"/>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見出し 6 (文字)"/>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見出し 7 (文字)"/>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見出し 8 (文字)"/>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見出し 9 (文字)"/>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27">
    <w:name w:val="Intense Quote"/>
    <w:basedOn w:val="a1"/>
    <w:next w:val="a1"/>
    <w:link w:val="28"/>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28">
    <w:name w:val="引用文 2 (文字)"/>
    <w:basedOn w:val="a2"/>
    <w:link w:val="27"/>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29">
    <w:name w:val="Intense Emphasis"/>
    <w:basedOn w:val="a2"/>
    <w:uiPriority w:val="21"/>
    <w:qFormat/>
    <w:rsid w:val="00FC693F"/>
    <w:rPr>
      <w:b/>
      <w:bCs/>
      <w:i/>
      <w:iCs/>
      <w:color w:val="4F81BD" w:themeColor="accent1"/>
    </w:rPr>
  </w:style>
  <w:style w:type="character" w:styleId="afb">
    <w:name w:val="Subtle Reference"/>
    <w:basedOn w:val="a2"/>
    <w:uiPriority w:val="31"/>
    <w:qFormat/>
    <w:rsid w:val="00FC693F"/>
    <w:rPr>
      <w:smallCaps/>
      <w:color w:val="C0504D" w:themeColor="accent2"/>
      <w:u w:val="single"/>
    </w:rPr>
  </w:style>
  <w:style w:type="character" w:styleId="2a">
    <w:name w:val="Intense Reference"/>
    <w:basedOn w:val="a2"/>
    <w:uiPriority w:val="32"/>
    <w:qFormat/>
    <w:rsid w:val="00FC693F"/>
    <w:rPr>
      <w:b/>
      <w:bCs/>
      <w:smallCaps/>
      <w:color w:val="C0504D" w:themeColor="accent2"/>
      <w:spacing w:val="5"/>
      <w:u w:val="single"/>
    </w:rPr>
  </w:style>
  <w:style w:type="character" w:styleId="afc">
    <w:name w:val="Book Title"/>
    <w:basedOn w:val="a2"/>
    <w:uiPriority w:val="33"/>
    <w:qFormat/>
    <w:rsid w:val="00FC693F"/>
    <w:rPr>
      <w:b/>
      <w:bCs/>
      <w:smallCaps/>
      <w:spacing w:val="5"/>
    </w:rPr>
  </w:style>
  <w:style w:type="paragraph" w:styleId="afd">
    <w:name w:val="TOC Heading"/>
    <w:basedOn w:val="1"/>
    <w:next w:val="a1"/>
    <w:uiPriority w:val="39"/>
    <w:semiHidden/>
    <w:unhideWhenUsed/>
    <w:qFormat/>
    <w:rsid w:val="00FC693F"/>
    <w:pPr>
      <w:outlineLvl w:val="9"/>
    </w:pPr>
  </w:style>
  <w:style w:type="table" w:styleId="afe">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3">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14">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5">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6">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7">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2b">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c">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d">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e">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f">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2f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2f1">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37">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8">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39">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a">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b">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3c">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d">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4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2">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43">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44">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45">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46">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47">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51">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2">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3">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4">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5">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6">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7">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1">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2">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3">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64">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65">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66">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67">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71">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2">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3">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4">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2">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83">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4">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5">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6">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7">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2">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93">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0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10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10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0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10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10">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1">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1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113">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4">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5">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6">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20">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1">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22">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2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24">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25">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26">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30">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1">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32">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133">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3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35">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136">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140">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1">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42">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3">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4">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4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46">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71</Words>
  <Characters>407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fukapin40@gmail.com</cp:lastModifiedBy>
  <cp:revision>4</cp:revision>
  <dcterms:created xsi:type="dcterms:W3CDTF">2013-12-23T23:15:00Z</dcterms:created>
  <dcterms:modified xsi:type="dcterms:W3CDTF">2025-12-01T00:55:00Z</dcterms:modified>
  <cp:category/>
</cp:coreProperties>
</file>