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AF9155" w14:textId="77777777" w:rsidR="007574BB" w:rsidRDefault="00FC5484" w:rsidP="00FC5484">
      <w:pPr>
        <w:pStyle w:val="a9"/>
      </w:pPr>
      <w:r>
        <w:t>【差出人】</w:t>
      </w:r>
    </w:p>
    <w:p w14:paraId="01670EAC" w14:textId="77777777" w:rsidR="007574BB" w:rsidRDefault="00FC5484" w:rsidP="00FC5484">
      <w:pPr>
        <w:pStyle w:val="a9"/>
      </w:pPr>
      <w:r>
        <w:t>〒【</w:t>
      </w:r>
      <w:r>
        <w:t xml:space="preserve"> </w:t>
      </w:r>
      <w:r>
        <w:t>】</w:t>
      </w:r>
    </w:p>
    <w:p w14:paraId="69AA9713" w14:textId="77777777" w:rsidR="007574BB" w:rsidRDefault="00FC5484" w:rsidP="00FC5484">
      <w:pPr>
        <w:pStyle w:val="a9"/>
      </w:pPr>
      <w:r>
        <w:t>【住所】</w:t>
      </w:r>
    </w:p>
    <w:p w14:paraId="5072B5C1" w14:textId="77777777" w:rsidR="007574BB" w:rsidRDefault="00FC5484" w:rsidP="00FC5484">
      <w:pPr>
        <w:pStyle w:val="a9"/>
      </w:pPr>
      <w:r>
        <w:t>【氏名】</w:t>
      </w:r>
    </w:p>
    <w:p w14:paraId="5BB38A19" w14:textId="77777777" w:rsidR="007574BB" w:rsidRDefault="007574BB" w:rsidP="00FC5484">
      <w:pPr>
        <w:pStyle w:val="a9"/>
      </w:pPr>
    </w:p>
    <w:p w14:paraId="11C5CAE2" w14:textId="77777777" w:rsidR="007574BB" w:rsidRDefault="00FC5484" w:rsidP="00FC5484">
      <w:pPr>
        <w:pStyle w:val="a9"/>
      </w:pPr>
      <w:r>
        <w:t>【受取人】</w:t>
      </w:r>
    </w:p>
    <w:p w14:paraId="6C0505DC" w14:textId="77777777" w:rsidR="007574BB" w:rsidRDefault="00FC5484" w:rsidP="00FC5484">
      <w:pPr>
        <w:pStyle w:val="a9"/>
      </w:pPr>
      <w:r>
        <w:t>〒【</w:t>
      </w:r>
      <w:r>
        <w:t xml:space="preserve"> </w:t>
      </w:r>
      <w:r>
        <w:t>】</w:t>
      </w:r>
    </w:p>
    <w:p w14:paraId="17BEA6E2" w14:textId="77777777" w:rsidR="007574BB" w:rsidRDefault="00FC5484" w:rsidP="00FC5484">
      <w:pPr>
        <w:pStyle w:val="a9"/>
      </w:pPr>
      <w:r>
        <w:t>【住所】</w:t>
      </w:r>
    </w:p>
    <w:p w14:paraId="0814FD8D" w14:textId="77777777" w:rsidR="007574BB" w:rsidRDefault="00FC5484" w:rsidP="00FC5484">
      <w:pPr>
        <w:pStyle w:val="a9"/>
      </w:pPr>
      <w:r>
        <w:t>【氏名】</w:t>
      </w:r>
    </w:p>
    <w:p w14:paraId="284FCEB5" w14:textId="77777777" w:rsidR="007574BB" w:rsidRDefault="007574BB" w:rsidP="00FC5484">
      <w:pPr>
        <w:pStyle w:val="a9"/>
      </w:pPr>
    </w:p>
    <w:p w14:paraId="18B9D058" w14:textId="77777777" w:rsidR="007574BB" w:rsidRDefault="00FC5484" w:rsidP="00FC5484">
      <w:pPr>
        <w:pStyle w:val="a9"/>
      </w:pPr>
      <w:r>
        <w:t>内容証明郵便</w:t>
      </w:r>
    </w:p>
    <w:p w14:paraId="2B7A8A99" w14:textId="77777777" w:rsidR="007574BB" w:rsidRDefault="00FC5484" w:rsidP="00FC5484">
      <w:pPr>
        <w:pStyle w:val="a9"/>
        <w:rPr>
          <w:lang w:eastAsia="ja-JP"/>
        </w:rPr>
      </w:pPr>
      <w:r>
        <w:rPr>
          <w:lang w:eastAsia="ja-JP"/>
        </w:rPr>
        <w:t>パワハラ／モラハラ行為の停止および改善要求書</w:t>
      </w:r>
    </w:p>
    <w:p w14:paraId="1723E621" w14:textId="77777777" w:rsidR="007574BB" w:rsidRDefault="007574BB" w:rsidP="00FC5484">
      <w:pPr>
        <w:pStyle w:val="a9"/>
        <w:rPr>
          <w:lang w:eastAsia="ja-JP"/>
        </w:rPr>
      </w:pPr>
    </w:p>
    <w:p w14:paraId="57402B98" w14:textId="77777777" w:rsidR="007574BB" w:rsidRDefault="00FC5484" w:rsidP="00FC5484">
      <w:pPr>
        <w:pStyle w:val="a9"/>
        <w:rPr>
          <w:lang w:eastAsia="ja-JP"/>
        </w:rPr>
      </w:pPr>
      <w:r>
        <w:rPr>
          <w:lang w:eastAsia="ja-JP"/>
        </w:rPr>
        <w:t>私は、あなたの以下の言動により精神的苦痛を受け、業務への支障が生じています。</w:t>
      </w:r>
    </w:p>
    <w:p w14:paraId="53D55B7B" w14:textId="77777777" w:rsidR="007574BB" w:rsidRDefault="00FC5484" w:rsidP="00FC5484">
      <w:pPr>
        <w:pStyle w:val="a9"/>
        <w:rPr>
          <w:lang w:eastAsia="ja-JP"/>
        </w:rPr>
      </w:pPr>
      <w:r>
        <w:rPr>
          <w:lang w:eastAsia="ja-JP"/>
        </w:rPr>
        <w:t>つきましては、下記の通り通知いたします。</w:t>
      </w:r>
    </w:p>
    <w:p w14:paraId="3B2361CA" w14:textId="77777777" w:rsidR="007574BB" w:rsidRDefault="007574BB" w:rsidP="00FC5484">
      <w:pPr>
        <w:pStyle w:val="a9"/>
        <w:rPr>
          <w:lang w:eastAsia="ja-JP"/>
        </w:rPr>
      </w:pPr>
    </w:p>
    <w:p w14:paraId="576B4FA2" w14:textId="77777777" w:rsidR="007574BB" w:rsidRDefault="00FC5484" w:rsidP="00FC5484">
      <w:pPr>
        <w:pStyle w:val="a9"/>
        <w:rPr>
          <w:lang w:eastAsia="ja-JP"/>
        </w:rPr>
      </w:pPr>
      <w:r>
        <w:rPr>
          <w:lang w:eastAsia="ja-JP"/>
        </w:rPr>
        <w:t>１．事案の概要</w:t>
      </w:r>
    </w:p>
    <w:p w14:paraId="4ADADE1B" w14:textId="77777777" w:rsidR="007574BB" w:rsidRDefault="00FC5484" w:rsidP="00FC5484">
      <w:pPr>
        <w:pStyle w:val="a9"/>
        <w:rPr>
          <w:lang w:eastAsia="ja-JP"/>
        </w:rPr>
      </w:pPr>
      <w:r>
        <w:rPr>
          <w:lang w:eastAsia="ja-JP"/>
        </w:rPr>
        <w:t>あなたは【令和〇年〇月〇日頃】より、私に対し以下の言動を繰り返しています。</w:t>
      </w:r>
    </w:p>
    <w:p w14:paraId="49878CFF" w14:textId="77777777" w:rsidR="007574BB" w:rsidRDefault="007574BB" w:rsidP="00FC5484">
      <w:pPr>
        <w:pStyle w:val="a9"/>
        <w:rPr>
          <w:lang w:eastAsia="ja-JP"/>
        </w:rPr>
      </w:pPr>
    </w:p>
    <w:p w14:paraId="7038EEA5" w14:textId="77777777" w:rsidR="007574BB" w:rsidRDefault="00FC5484" w:rsidP="00FC5484">
      <w:pPr>
        <w:pStyle w:val="a9"/>
        <w:rPr>
          <w:lang w:eastAsia="ja-JP"/>
        </w:rPr>
      </w:pPr>
      <w:r>
        <w:rPr>
          <w:lang w:eastAsia="ja-JP"/>
        </w:rPr>
        <w:t>・【例：人格を否定する発言】</w:t>
      </w:r>
    </w:p>
    <w:p w14:paraId="5328323E" w14:textId="77777777" w:rsidR="007574BB" w:rsidRDefault="00FC5484" w:rsidP="00FC5484">
      <w:pPr>
        <w:pStyle w:val="a9"/>
        <w:rPr>
          <w:lang w:eastAsia="ja-JP"/>
        </w:rPr>
      </w:pPr>
      <w:r>
        <w:rPr>
          <w:lang w:eastAsia="ja-JP"/>
        </w:rPr>
        <w:t>・【例：業務に必要な情報を意図的に与えない】</w:t>
      </w:r>
    </w:p>
    <w:p w14:paraId="481C4991" w14:textId="77777777" w:rsidR="007574BB" w:rsidRDefault="00FC5484" w:rsidP="00FC5484">
      <w:pPr>
        <w:pStyle w:val="a9"/>
        <w:rPr>
          <w:lang w:eastAsia="ja-JP"/>
        </w:rPr>
      </w:pPr>
      <w:r>
        <w:rPr>
          <w:lang w:eastAsia="ja-JP"/>
        </w:rPr>
        <w:t>・【例：過度な叱責、威圧的言動】</w:t>
      </w:r>
    </w:p>
    <w:p w14:paraId="003F1FBD" w14:textId="77777777" w:rsidR="007574BB" w:rsidRDefault="00FC5484" w:rsidP="00FC5484">
      <w:pPr>
        <w:pStyle w:val="a9"/>
        <w:rPr>
          <w:lang w:eastAsia="ja-JP"/>
        </w:rPr>
      </w:pPr>
      <w:r>
        <w:rPr>
          <w:lang w:eastAsia="ja-JP"/>
        </w:rPr>
        <w:lastRenderedPageBreak/>
        <w:t>・【例：不当な隔離、無視】</w:t>
      </w:r>
    </w:p>
    <w:p w14:paraId="10B143E5" w14:textId="77777777" w:rsidR="007574BB" w:rsidRDefault="007574BB" w:rsidP="00FC5484">
      <w:pPr>
        <w:pStyle w:val="a9"/>
        <w:rPr>
          <w:lang w:eastAsia="ja-JP"/>
        </w:rPr>
      </w:pPr>
    </w:p>
    <w:p w14:paraId="7B865E70" w14:textId="77777777" w:rsidR="007574BB" w:rsidRDefault="00FC5484" w:rsidP="00FC5484">
      <w:pPr>
        <w:pStyle w:val="a9"/>
        <w:rPr>
          <w:lang w:eastAsia="ja-JP"/>
        </w:rPr>
      </w:pPr>
      <w:r>
        <w:rPr>
          <w:lang w:eastAsia="ja-JP"/>
        </w:rPr>
        <w:t>これらの行為は、職場環境を著しく悪化させ、心身に深刻な影響を与えています。</w:t>
      </w:r>
    </w:p>
    <w:p w14:paraId="6CE1EA5F" w14:textId="77777777" w:rsidR="007574BB" w:rsidRDefault="007574BB" w:rsidP="00FC5484">
      <w:pPr>
        <w:pStyle w:val="a9"/>
        <w:rPr>
          <w:lang w:eastAsia="ja-JP"/>
        </w:rPr>
      </w:pPr>
    </w:p>
    <w:p w14:paraId="31E94250" w14:textId="77777777" w:rsidR="007574BB" w:rsidRDefault="00FC5484" w:rsidP="00FC5484">
      <w:pPr>
        <w:pStyle w:val="a9"/>
        <w:rPr>
          <w:lang w:eastAsia="ja-JP"/>
        </w:rPr>
      </w:pPr>
      <w:r>
        <w:rPr>
          <w:lang w:eastAsia="ja-JP"/>
        </w:rPr>
        <w:t>２．法的評価</w:t>
      </w:r>
    </w:p>
    <w:p w14:paraId="5CA1BE05" w14:textId="77777777" w:rsidR="007574BB" w:rsidRDefault="00FC5484" w:rsidP="00FC5484">
      <w:pPr>
        <w:pStyle w:val="a9"/>
        <w:rPr>
          <w:lang w:eastAsia="ja-JP"/>
        </w:rPr>
      </w:pPr>
      <w:r>
        <w:rPr>
          <w:lang w:eastAsia="ja-JP"/>
        </w:rPr>
        <w:t>これらの言動は、労働施策総合推進法等に基づくパワーハラスメントに該当し得るものであり、</w:t>
      </w:r>
    </w:p>
    <w:p w14:paraId="4403A02E" w14:textId="77777777" w:rsidR="007574BB" w:rsidRDefault="00FC5484" w:rsidP="00FC5484">
      <w:pPr>
        <w:pStyle w:val="a9"/>
        <w:rPr>
          <w:lang w:eastAsia="ja-JP"/>
        </w:rPr>
      </w:pPr>
      <w:r>
        <w:rPr>
          <w:lang w:eastAsia="ja-JP"/>
        </w:rPr>
        <w:t>職場における安全配慮義務に違反する可能性があります。</w:t>
      </w:r>
    </w:p>
    <w:p w14:paraId="5A24E0CC" w14:textId="77777777" w:rsidR="007574BB" w:rsidRDefault="007574BB" w:rsidP="00FC5484">
      <w:pPr>
        <w:pStyle w:val="a9"/>
        <w:rPr>
          <w:lang w:eastAsia="ja-JP"/>
        </w:rPr>
      </w:pPr>
    </w:p>
    <w:p w14:paraId="53D0D504" w14:textId="77777777" w:rsidR="007574BB" w:rsidRDefault="00FC5484" w:rsidP="00FC5484">
      <w:pPr>
        <w:pStyle w:val="a9"/>
        <w:rPr>
          <w:lang w:eastAsia="ja-JP"/>
        </w:rPr>
      </w:pPr>
      <w:r>
        <w:rPr>
          <w:lang w:eastAsia="ja-JP"/>
        </w:rPr>
        <w:t>３．要求事項</w:t>
      </w:r>
    </w:p>
    <w:p w14:paraId="0D88CB4E" w14:textId="77777777" w:rsidR="007574BB" w:rsidRDefault="00FC5484" w:rsidP="00FC5484">
      <w:pPr>
        <w:pStyle w:val="a9"/>
        <w:rPr>
          <w:lang w:eastAsia="ja-JP"/>
        </w:rPr>
      </w:pPr>
      <w:r>
        <w:rPr>
          <w:lang w:eastAsia="ja-JP"/>
        </w:rPr>
        <w:t>つきましては、本書面到達後、速やかに以下の点について改善を求めます。</w:t>
      </w:r>
    </w:p>
    <w:p w14:paraId="53EC2270" w14:textId="77777777" w:rsidR="007574BB" w:rsidRDefault="007574BB" w:rsidP="00FC5484">
      <w:pPr>
        <w:pStyle w:val="a9"/>
        <w:rPr>
          <w:lang w:eastAsia="ja-JP"/>
        </w:rPr>
      </w:pPr>
    </w:p>
    <w:p w14:paraId="24F1F7E2" w14:textId="77777777" w:rsidR="007574BB" w:rsidRDefault="00FC5484" w:rsidP="00FC5484">
      <w:pPr>
        <w:pStyle w:val="a9"/>
        <w:rPr>
          <w:lang w:eastAsia="ja-JP"/>
        </w:rPr>
      </w:pPr>
      <w:r>
        <w:rPr>
          <w:lang w:eastAsia="ja-JP"/>
        </w:rPr>
        <w:t>（１）上記パワハラ・モラハラ行為の即時停止</w:t>
      </w:r>
    </w:p>
    <w:p w14:paraId="71BF60BB" w14:textId="77777777" w:rsidR="007574BB" w:rsidRDefault="00FC5484" w:rsidP="00FC5484">
      <w:pPr>
        <w:pStyle w:val="a9"/>
        <w:rPr>
          <w:lang w:eastAsia="ja-JP"/>
        </w:rPr>
      </w:pPr>
      <w:r>
        <w:rPr>
          <w:lang w:eastAsia="ja-JP"/>
        </w:rPr>
        <w:t>（２）今後同様の行為を行わない旨の確約</w:t>
      </w:r>
    </w:p>
    <w:p w14:paraId="55EED8A6" w14:textId="77777777" w:rsidR="007574BB" w:rsidRDefault="00FC5484" w:rsidP="00FC5484">
      <w:pPr>
        <w:pStyle w:val="a9"/>
        <w:rPr>
          <w:lang w:eastAsia="ja-JP"/>
        </w:rPr>
      </w:pPr>
      <w:r>
        <w:rPr>
          <w:lang w:eastAsia="ja-JP"/>
        </w:rPr>
        <w:t>（３）必要に応じた謝罪や環境改善への対応</w:t>
      </w:r>
    </w:p>
    <w:p w14:paraId="46FA35BD" w14:textId="77777777" w:rsidR="007574BB" w:rsidRDefault="007574BB" w:rsidP="00FC5484">
      <w:pPr>
        <w:pStyle w:val="a9"/>
        <w:rPr>
          <w:lang w:eastAsia="ja-JP"/>
        </w:rPr>
      </w:pPr>
    </w:p>
    <w:p w14:paraId="07EC80E9" w14:textId="77777777" w:rsidR="007574BB" w:rsidRDefault="00FC5484" w:rsidP="00FC5484">
      <w:pPr>
        <w:pStyle w:val="a9"/>
        <w:rPr>
          <w:lang w:eastAsia="ja-JP"/>
        </w:rPr>
      </w:pPr>
      <w:r>
        <w:rPr>
          <w:lang w:eastAsia="ja-JP"/>
        </w:rPr>
        <w:t>４．対応期限および今後について</w:t>
      </w:r>
    </w:p>
    <w:p w14:paraId="171A17AE" w14:textId="77777777" w:rsidR="007574BB" w:rsidRDefault="00FC5484" w:rsidP="00FC5484">
      <w:pPr>
        <w:pStyle w:val="a9"/>
        <w:rPr>
          <w:lang w:eastAsia="ja-JP"/>
        </w:rPr>
      </w:pPr>
      <w:r>
        <w:rPr>
          <w:lang w:eastAsia="ja-JP"/>
        </w:rPr>
        <w:t>本書面到達後【７日以内】に、書面またはメールにて誠実な回答を求めます。</w:t>
      </w:r>
    </w:p>
    <w:p w14:paraId="5F0B280E" w14:textId="77777777" w:rsidR="007574BB" w:rsidRDefault="007574BB" w:rsidP="00FC5484">
      <w:pPr>
        <w:pStyle w:val="a9"/>
        <w:rPr>
          <w:lang w:eastAsia="ja-JP"/>
        </w:rPr>
      </w:pPr>
    </w:p>
    <w:p w14:paraId="4A0C839E" w14:textId="77777777" w:rsidR="007574BB" w:rsidRDefault="00FC5484" w:rsidP="00FC5484">
      <w:pPr>
        <w:pStyle w:val="a9"/>
        <w:rPr>
          <w:lang w:eastAsia="ja-JP"/>
        </w:rPr>
      </w:pPr>
      <w:r>
        <w:rPr>
          <w:lang w:eastAsia="ja-JP"/>
        </w:rPr>
        <w:lastRenderedPageBreak/>
        <w:t>期限までに対応がない場合、しかるべき機関（労働局・弁護士等）への相談や、</w:t>
      </w:r>
    </w:p>
    <w:p w14:paraId="5D2218C4" w14:textId="77777777" w:rsidR="007574BB" w:rsidRDefault="00FC5484" w:rsidP="00FC5484">
      <w:pPr>
        <w:pStyle w:val="a9"/>
        <w:rPr>
          <w:lang w:eastAsia="ja-JP"/>
        </w:rPr>
      </w:pPr>
      <w:r>
        <w:rPr>
          <w:lang w:eastAsia="ja-JP"/>
        </w:rPr>
        <w:t>法的措置を検討せざるを得ません。</w:t>
      </w:r>
    </w:p>
    <w:p w14:paraId="001D0547" w14:textId="77777777" w:rsidR="007574BB" w:rsidRDefault="007574BB" w:rsidP="00FC5484">
      <w:pPr>
        <w:pStyle w:val="a9"/>
        <w:rPr>
          <w:lang w:eastAsia="ja-JP"/>
        </w:rPr>
      </w:pPr>
    </w:p>
    <w:p w14:paraId="746021BF" w14:textId="77777777" w:rsidR="007574BB" w:rsidRDefault="00FC5484" w:rsidP="00FC5484">
      <w:pPr>
        <w:pStyle w:val="a9"/>
        <w:rPr>
          <w:lang w:eastAsia="ja-JP"/>
        </w:rPr>
      </w:pPr>
      <w:r>
        <w:rPr>
          <w:lang w:eastAsia="ja-JP"/>
        </w:rPr>
        <w:t>なお、本書面は事実経過の証拠保全のため内容証明郵便にて送付するものです。</w:t>
      </w:r>
    </w:p>
    <w:p w14:paraId="26FB9BFE" w14:textId="77777777" w:rsidR="007574BB" w:rsidRDefault="007574BB" w:rsidP="00FC5484">
      <w:pPr>
        <w:pStyle w:val="a9"/>
        <w:rPr>
          <w:lang w:eastAsia="ja-JP"/>
        </w:rPr>
      </w:pPr>
    </w:p>
    <w:p w14:paraId="1D9C2E07" w14:textId="77777777" w:rsidR="007574BB" w:rsidRDefault="00FC5484" w:rsidP="00FC5484">
      <w:pPr>
        <w:pStyle w:val="a9"/>
      </w:pPr>
      <w:r>
        <w:t>以上</w:t>
      </w:r>
    </w:p>
    <w:p w14:paraId="0B9E725A" w14:textId="77777777" w:rsidR="007574BB" w:rsidRDefault="007574BB" w:rsidP="00FC5484">
      <w:pPr>
        <w:pStyle w:val="a9"/>
      </w:pPr>
    </w:p>
    <w:p w14:paraId="589595D3" w14:textId="77777777" w:rsidR="007574BB" w:rsidRDefault="00FC5484" w:rsidP="00FC5484">
      <w:pPr>
        <w:pStyle w:val="a9"/>
      </w:pPr>
      <w:r>
        <w:t>【令和〇年〇月〇日】</w:t>
      </w:r>
    </w:p>
    <w:p w14:paraId="7DA1A327" w14:textId="295BDCEA" w:rsidR="007574BB" w:rsidRDefault="00FC5484" w:rsidP="00FC5484">
      <w:pPr>
        <w:pStyle w:val="a9"/>
      </w:pPr>
      <w:r>
        <w:t>差出人：【氏名（自署）】</w:t>
      </w:r>
    </w:p>
    <w:sectPr w:rsidR="007574BB" w:rsidSect="00FC5484">
      <w:pgSz w:w="12240" w:h="15840" w:code="1"/>
      <w:pgMar w:top="2268" w:right="2268" w:bottom="2268" w:left="2268" w:header="720" w:footer="720" w:gutter="0"/>
      <w:cols w:space="720"/>
      <w:docGrid w:type="linesAndChars" w:linePitch="434" w:charSpace="3383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16cid:durableId="475533285">
    <w:abstractNumId w:val="8"/>
  </w:num>
  <w:num w:numId="2" w16cid:durableId="91971071">
    <w:abstractNumId w:val="6"/>
  </w:num>
  <w:num w:numId="3" w16cid:durableId="226457112">
    <w:abstractNumId w:val="5"/>
  </w:num>
  <w:num w:numId="4" w16cid:durableId="1202592506">
    <w:abstractNumId w:val="4"/>
  </w:num>
  <w:num w:numId="5" w16cid:durableId="1169754013">
    <w:abstractNumId w:val="7"/>
  </w:num>
  <w:num w:numId="6" w16cid:durableId="816920546">
    <w:abstractNumId w:val="3"/>
  </w:num>
  <w:num w:numId="7" w16cid:durableId="1937442217">
    <w:abstractNumId w:val="2"/>
  </w:num>
  <w:num w:numId="8" w16cid:durableId="27726941">
    <w:abstractNumId w:val="1"/>
  </w:num>
  <w:num w:numId="9" w16cid:durableId="18072369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rawingGridHorizontalSpacing w:val="385"/>
  <w:drawingGridVerticalSpacing w:val="434"/>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677F2"/>
    <w:rsid w:val="007574BB"/>
    <w:rsid w:val="007D00A5"/>
    <w:rsid w:val="00AA1D8D"/>
    <w:rsid w:val="00B47730"/>
    <w:rsid w:val="00CB0664"/>
    <w:rsid w:val="00DD3CB6"/>
    <w:rsid w:val="00FC548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24062061"/>
  <w14:defaultImageDpi w14:val="300"/>
  <w15:docId w15:val="{96F31609-8116-421E-A669-99F8529E8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ヘッダー (文字)"/>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フッター (文字)"/>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見出し 1 (文字)"/>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見出し 2 (文字)"/>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見出し 3 (文字)"/>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表題 (文字)"/>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副題 (文字)"/>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本文 (文字)"/>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本文 2 (文字)"/>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本文 3 (文字)"/>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マクロ文字列 (文字)"/>
    <w:basedOn w:val="a2"/>
    <w:link w:val="af3"/>
    <w:uiPriority w:val="99"/>
    <w:rsid w:val="0029639D"/>
    <w:rPr>
      <w:rFonts w:ascii="Courier" w:hAnsi="Courier"/>
      <w:sz w:val="20"/>
      <w:szCs w:val="20"/>
    </w:rPr>
  </w:style>
  <w:style w:type="paragraph" w:styleId="af5">
    <w:name w:val="Quote"/>
    <w:basedOn w:val="a1"/>
    <w:next w:val="a1"/>
    <w:link w:val="af6"/>
    <w:uiPriority w:val="29"/>
    <w:qFormat/>
    <w:rsid w:val="00FC693F"/>
    <w:rPr>
      <w:i/>
      <w:iCs/>
      <w:color w:val="000000" w:themeColor="text1"/>
    </w:rPr>
  </w:style>
  <w:style w:type="character" w:customStyle="1" w:styleId="af6">
    <w:name w:val="引用文 (文字)"/>
    <w:basedOn w:val="a2"/>
    <w:link w:val="af5"/>
    <w:uiPriority w:val="29"/>
    <w:rsid w:val="00FC693F"/>
    <w:rPr>
      <w:i/>
      <w:iCs/>
      <w:color w:val="000000" w:themeColor="text1"/>
    </w:rPr>
  </w:style>
  <w:style w:type="character" w:customStyle="1" w:styleId="40">
    <w:name w:val="見出し 4 (文字)"/>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見出し 5 (文字)"/>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見出し 6 (文字)"/>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見出し 7 (文字)"/>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見出し 8 (文字)"/>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見出し 9 (文字)"/>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7">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8">
    <w:name w:val="Strong"/>
    <w:basedOn w:val="a2"/>
    <w:uiPriority w:val="22"/>
    <w:qFormat/>
    <w:rsid w:val="00FC693F"/>
    <w:rPr>
      <w:b/>
      <w:bCs/>
    </w:rPr>
  </w:style>
  <w:style w:type="character" w:styleId="af9">
    <w:name w:val="Emphasis"/>
    <w:basedOn w:val="a2"/>
    <w:uiPriority w:val="20"/>
    <w:qFormat/>
    <w:rsid w:val="00FC693F"/>
    <w:rPr>
      <w:i/>
      <w:iCs/>
    </w:rPr>
  </w:style>
  <w:style w:type="paragraph" w:styleId="27">
    <w:name w:val="Intense Quote"/>
    <w:basedOn w:val="a1"/>
    <w:next w:val="a1"/>
    <w:link w:val="28"/>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28">
    <w:name w:val="引用文 2 (文字)"/>
    <w:basedOn w:val="a2"/>
    <w:link w:val="27"/>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29">
    <w:name w:val="Intense Emphasis"/>
    <w:basedOn w:val="a2"/>
    <w:uiPriority w:val="21"/>
    <w:qFormat/>
    <w:rsid w:val="00FC693F"/>
    <w:rPr>
      <w:b/>
      <w:bCs/>
      <w:i/>
      <w:iCs/>
      <w:color w:val="4F81BD" w:themeColor="accent1"/>
    </w:rPr>
  </w:style>
  <w:style w:type="character" w:styleId="afb">
    <w:name w:val="Subtle Reference"/>
    <w:basedOn w:val="a2"/>
    <w:uiPriority w:val="31"/>
    <w:qFormat/>
    <w:rsid w:val="00FC693F"/>
    <w:rPr>
      <w:smallCaps/>
      <w:color w:val="C0504D" w:themeColor="accent2"/>
      <w:u w:val="single"/>
    </w:rPr>
  </w:style>
  <w:style w:type="character" w:styleId="2a">
    <w:name w:val="Intense Reference"/>
    <w:basedOn w:val="a2"/>
    <w:uiPriority w:val="32"/>
    <w:qFormat/>
    <w:rsid w:val="00FC693F"/>
    <w:rPr>
      <w:b/>
      <w:bCs/>
      <w:smallCaps/>
      <w:color w:val="C0504D" w:themeColor="accent2"/>
      <w:spacing w:val="5"/>
      <w:u w:val="single"/>
    </w:rPr>
  </w:style>
  <w:style w:type="character" w:styleId="afc">
    <w:name w:val="Book Title"/>
    <w:basedOn w:val="a2"/>
    <w:uiPriority w:val="33"/>
    <w:qFormat/>
    <w:rsid w:val="00FC693F"/>
    <w:rPr>
      <w:b/>
      <w:bCs/>
      <w:smallCaps/>
      <w:spacing w:val="5"/>
    </w:rPr>
  </w:style>
  <w:style w:type="paragraph" w:styleId="afd">
    <w:name w:val="TOC Heading"/>
    <w:basedOn w:val="1"/>
    <w:next w:val="a1"/>
    <w:uiPriority w:val="39"/>
    <w:semiHidden/>
    <w:unhideWhenUsed/>
    <w:qFormat/>
    <w:rsid w:val="00FC693F"/>
    <w:pPr>
      <w:outlineLvl w:val="9"/>
    </w:pPr>
  </w:style>
  <w:style w:type="table" w:styleId="afe">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2">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13">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14">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15">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16">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17">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2b">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2c">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d">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2e">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2f">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2f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2f1">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37">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38">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39">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a">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3b">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3c">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3d">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4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42">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43">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44">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45">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46">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47">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51">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2">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3">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4">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5">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6">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7">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1">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62">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63">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64">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65">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66">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67">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71">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2">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3">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4">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75">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76">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82">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83">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4">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5">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6">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87">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1">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92">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93">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94">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95">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96">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97">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100">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10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10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10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10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10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10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10">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11">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11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113">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14">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5">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6">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120">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21">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122">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12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24">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125">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126">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130">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31">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32">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133">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3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35">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136">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140">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1">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42">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43">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4">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4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46">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97</Words>
  <Characters>555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fukapin40@gmail.com</cp:lastModifiedBy>
  <cp:revision>3</cp:revision>
  <dcterms:created xsi:type="dcterms:W3CDTF">2013-12-23T23:15:00Z</dcterms:created>
  <dcterms:modified xsi:type="dcterms:W3CDTF">2025-12-01T01:44:00Z</dcterms:modified>
  <cp:category/>
</cp:coreProperties>
</file>