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CB27" w14:textId="77777777" w:rsidR="004D164A" w:rsidRDefault="00DF5DE8" w:rsidP="00DF5DE8">
      <w:pPr>
        <w:pStyle w:val="a9"/>
        <w:kinsoku w:val="0"/>
        <w:overflowPunct w:val="0"/>
      </w:pPr>
      <w:r>
        <w:t>【差出人】</w:t>
      </w:r>
    </w:p>
    <w:p w14:paraId="71CB7F9E" w14:textId="77777777" w:rsidR="004D164A" w:rsidRDefault="00DF5DE8" w:rsidP="00DF5DE8">
      <w:pPr>
        <w:pStyle w:val="a9"/>
        <w:kinsoku w:val="0"/>
        <w:overflowPunct w:val="0"/>
      </w:pPr>
      <w:r>
        <w:t>〒【</w:t>
      </w:r>
      <w:r>
        <w:t xml:space="preserve"> </w:t>
      </w:r>
      <w:r>
        <w:t>】</w:t>
      </w:r>
    </w:p>
    <w:p w14:paraId="26EBB22F" w14:textId="77777777" w:rsidR="004D164A" w:rsidRDefault="00DF5DE8" w:rsidP="00DF5DE8">
      <w:pPr>
        <w:pStyle w:val="a9"/>
        <w:kinsoku w:val="0"/>
        <w:overflowPunct w:val="0"/>
      </w:pPr>
      <w:r>
        <w:t>【住所】</w:t>
      </w:r>
    </w:p>
    <w:p w14:paraId="3B1F6A33" w14:textId="77777777" w:rsidR="004D164A" w:rsidRDefault="00DF5DE8" w:rsidP="00DF5DE8">
      <w:pPr>
        <w:pStyle w:val="a9"/>
        <w:kinsoku w:val="0"/>
        <w:overflowPunct w:val="0"/>
      </w:pPr>
      <w:r>
        <w:t>【氏名】</w:t>
      </w:r>
    </w:p>
    <w:p w14:paraId="3F39F80D" w14:textId="77777777" w:rsidR="004D164A" w:rsidRDefault="004D164A" w:rsidP="00DF5DE8">
      <w:pPr>
        <w:pStyle w:val="a9"/>
        <w:kinsoku w:val="0"/>
        <w:overflowPunct w:val="0"/>
      </w:pPr>
    </w:p>
    <w:p w14:paraId="2DEDD62D" w14:textId="77777777" w:rsidR="004D164A" w:rsidRDefault="00DF5DE8" w:rsidP="00DF5DE8">
      <w:pPr>
        <w:pStyle w:val="a9"/>
        <w:kinsoku w:val="0"/>
        <w:overflowPunct w:val="0"/>
      </w:pPr>
      <w:r>
        <w:t>【受取人】</w:t>
      </w:r>
    </w:p>
    <w:p w14:paraId="183E52D1" w14:textId="77777777" w:rsidR="004D164A" w:rsidRDefault="00DF5DE8" w:rsidP="00DF5DE8">
      <w:pPr>
        <w:pStyle w:val="a9"/>
        <w:kinsoku w:val="0"/>
        <w:overflowPunct w:val="0"/>
      </w:pPr>
      <w:r>
        <w:t>〒【</w:t>
      </w:r>
      <w:r>
        <w:t xml:space="preserve"> </w:t>
      </w:r>
      <w:r>
        <w:t>】</w:t>
      </w:r>
    </w:p>
    <w:p w14:paraId="29FBE6EE" w14:textId="77777777" w:rsidR="004D164A" w:rsidRDefault="00DF5DE8" w:rsidP="00DF5DE8">
      <w:pPr>
        <w:pStyle w:val="a9"/>
        <w:kinsoku w:val="0"/>
        <w:overflowPunct w:val="0"/>
      </w:pPr>
      <w:r>
        <w:t>【住所】</w:t>
      </w:r>
    </w:p>
    <w:p w14:paraId="3FD70B7B" w14:textId="77777777" w:rsidR="004D164A" w:rsidRDefault="00DF5DE8" w:rsidP="00DF5DE8">
      <w:pPr>
        <w:pStyle w:val="a9"/>
        <w:kinsoku w:val="0"/>
        <w:overflowPunct w:val="0"/>
      </w:pPr>
      <w:r>
        <w:t>【氏名】</w:t>
      </w:r>
    </w:p>
    <w:p w14:paraId="37E0516A" w14:textId="77777777" w:rsidR="004D164A" w:rsidRDefault="004D164A" w:rsidP="00DF5DE8">
      <w:pPr>
        <w:pStyle w:val="a9"/>
        <w:kinsoku w:val="0"/>
        <w:overflowPunct w:val="0"/>
      </w:pPr>
    </w:p>
    <w:p w14:paraId="33A02048" w14:textId="77777777" w:rsidR="004D164A" w:rsidRDefault="00DF5DE8" w:rsidP="00DF5DE8">
      <w:pPr>
        <w:pStyle w:val="a9"/>
        <w:kinsoku w:val="0"/>
        <w:overflowPunct w:val="0"/>
      </w:pPr>
      <w:r>
        <w:t>内容証明郵便</w:t>
      </w:r>
    </w:p>
    <w:p w14:paraId="21033CA8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契約解除通知（債務不履行による解除）</w:t>
      </w:r>
    </w:p>
    <w:p w14:paraId="143AABFC" w14:textId="77777777" w:rsidR="004D164A" w:rsidRDefault="004D164A" w:rsidP="00DF5DE8">
      <w:pPr>
        <w:pStyle w:val="a9"/>
        <w:kinsoku w:val="0"/>
        <w:overflowPunct w:val="0"/>
        <w:rPr>
          <w:lang w:eastAsia="ja-JP"/>
        </w:rPr>
      </w:pPr>
    </w:p>
    <w:p w14:paraId="29E4A9CE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私は、あなたとの間で締結した【契約名】について、あなたの債務不履行により契約を解除することを通知します。</w:t>
      </w:r>
    </w:p>
    <w:p w14:paraId="445313B6" w14:textId="77777777" w:rsidR="004D164A" w:rsidRDefault="004D164A" w:rsidP="00DF5DE8">
      <w:pPr>
        <w:pStyle w:val="a9"/>
        <w:kinsoku w:val="0"/>
        <w:overflowPunct w:val="0"/>
        <w:rPr>
          <w:lang w:eastAsia="ja-JP"/>
        </w:rPr>
      </w:pPr>
    </w:p>
    <w:p w14:paraId="4227F8B8" w14:textId="77777777" w:rsidR="004D164A" w:rsidRDefault="00DF5DE8" w:rsidP="00DF5DE8">
      <w:pPr>
        <w:pStyle w:val="a9"/>
        <w:kinsoku w:val="0"/>
        <w:overflowPunct w:val="0"/>
      </w:pPr>
      <w:r>
        <w:t>１．契約内容</w:t>
      </w:r>
    </w:p>
    <w:p w14:paraId="127D8F40" w14:textId="77777777" w:rsidR="004D164A" w:rsidRDefault="00DF5DE8" w:rsidP="00DF5DE8">
      <w:pPr>
        <w:pStyle w:val="a9"/>
        <w:kinsoku w:val="0"/>
        <w:overflowPunct w:val="0"/>
      </w:pPr>
      <w:r>
        <w:t>契約名：【</w:t>
      </w:r>
      <w:r>
        <w:t xml:space="preserve"> </w:t>
      </w:r>
      <w:r>
        <w:t>】</w:t>
      </w:r>
    </w:p>
    <w:p w14:paraId="75ED4D02" w14:textId="77777777" w:rsidR="004D164A" w:rsidRDefault="00DF5DE8" w:rsidP="00DF5DE8">
      <w:pPr>
        <w:pStyle w:val="a9"/>
        <w:kinsoku w:val="0"/>
        <w:overflowPunct w:val="0"/>
      </w:pPr>
      <w:r>
        <w:t>契約締結日：【</w:t>
      </w:r>
      <w:r>
        <w:t xml:space="preserve"> </w:t>
      </w:r>
      <w:r>
        <w:t>】</w:t>
      </w:r>
    </w:p>
    <w:p w14:paraId="2BB03FDC" w14:textId="77777777" w:rsidR="004D164A" w:rsidRDefault="00DF5DE8" w:rsidP="00DF5DE8">
      <w:pPr>
        <w:pStyle w:val="a9"/>
        <w:kinsoku w:val="0"/>
        <w:overflowPunct w:val="0"/>
      </w:pPr>
      <w:r>
        <w:t>契約内容：【</w:t>
      </w:r>
      <w:r>
        <w:t xml:space="preserve"> </w:t>
      </w:r>
      <w:r>
        <w:t>】</w:t>
      </w:r>
    </w:p>
    <w:p w14:paraId="238EB7C3" w14:textId="77777777" w:rsidR="004D164A" w:rsidRDefault="004D164A" w:rsidP="00DF5DE8">
      <w:pPr>
        <w:pStyle w:val="a9"/>
        <w:kinsoku w:val="0"/>
        <w:overflowPunct w:val="0"/>
      </w:pPr>
    </w:p>
    <w:p w14:paraId="352C6957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２．債務不履行の内容</w:t>
      </w:r>
    </w:p>
    <w:p w14:paraId="03D1FC9C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あなたは以下の義務を履行していません。</w:t>
      </w:r>
    </w:p>
    <w:p w14:paraId="29D4A385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・【支払の遅延】</w:t>
      </w:r>
    </w:p>
    <w:p w14:paraId="5D91FDA8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・【納品不履行】</w:t>
      </w:r>
    </w:p>
    <w:p w14:paraId="44BCF5CA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lastRenderedPageBreak/>
        <w:t>・【品質不良】</w:t>
      </w:r>
    </w:p>
    <w:p w14:paraId="202E2578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・【必要資料の未提出】</w:t>
      </w:r>
    </w:p>
    <w:p w14:paraId="25603354" w14:textId="77777777" w:rsidR="004D164A" w:rsidRDefault="004D164A" w:rsidP="00DF5DE8">
      <w:pPr>
        <w:pStyle w:val="a9"/>
        <w:kinsoku w:val="0"/>
        <w:overflowPunct w:val="0"/>
        <w:rPr>
          <w:lang w:eastAsia="ja-JP"/>
        </w:rPr>
      </w:pPr>
    </w:p>
    <w:p w14:paraId="769DE2F9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３．催告および改善要求</w:t>
      </w:r>
    </w:p>
    <w:p w14:paraId="221952E9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私は【令和〇年〇月〇日】付で改善要求を行いましたが、期限までに履行が確認できませんでした。</w:t>
      </w:r>
    </w:p>
    <w:p w14:paraId="408E7036" w14:textId="77777777" w:rsidR="004D164A" w:rsidRDefault="004D164A" w:rsidP="00DF5DE8">
      <w:pPr>
        <w:pStyle w:val="a9"/>
        <w:kinsoku w:val="0"/>
        <w:overflowPunct w:val="0"/>
        <w:rPr>
          <w:lang w:eastAsia="ja-JP"/>
        </w:rPr>
      </w:pPr>
    </w:p>
    <w:p w14:paraId="3373B0F8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４．契約解除</w:t>
      </w:r>
    </w:p>
    <w:p w14:paraId="7858DC67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よって、民法第</w:t>
      </w:r>
      <w:r>
        <w:rPr>
          <w:lang w:eastAsia="ja-JP"/>
        </w:rPr>
        <w:t>541</w:t>
      </w:r>
      <w:r>
        <w:rPr>
          <w:lang w:eastAsia="ja-JP"/>
        </w:rPr>
        <w:t>条に基づき、本通知到達時をもって契約を解除します。</w:t>
      </w:r>
    </w:p>
    <w:p w14:paraId="040C521C" w14:textId="77777777" w:rsidR="004D164A" w:rsidRDefault="004D164A" w:rsidP="00DF5DE8">
      <w:pPr>
        <w:pStyle w:val="a9"/>
        <w:kinsoku w:val="0"/>
        <w:overflowPunct w:val="0"/>
        <w:rPr>
          <w:lang w:eastAsia="ja-JP"/>
        </w:rPr>
      </w:pPr>
    </w:p>
    <w:p w14:paraId="67B6A4DB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５．解除後の対応</w:t>
      </w:r>
    </w:p>
    <w:p w14:paraId="64DF5799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・未払い金の精算</w:t>
      </w:r>
    </w:p>
    <w:p w14:paraId="673073F4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・貸与物の返却</w:t>
      </w:r>
    </w:p>
    <w:p w14:paraId="48DD3CA5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・データ等の削除／返却</w:t>
      </w:r>
    </w:p>
    <w:p w14:paraId="6A6C5A15" w14:textId="77777777" w:rsidR="004D164A" w:rsidRDefault="004D164A" w:rsidP="00DF5DE8">
      <w:pPr>
        <w:pStyle w:val="a9"/>
        <w:kinsoku w:val="0"/>
        <w:overflowPunct w:val="0"/>
        <w:rPr>
          <w:lang w:eastAsia="ja-JP"/>
        </w:rPr>
      </w:pPr>
    </w:p>
    <w:p w14:paraId="59C8D728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６．今後について</w:t>
      </w:r>
    </w:p>
    <w:p w14:paraId="08F2F938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必要に応じて損害賠償等の追加請求を行う場合があります。</w:t>
      </w:r>
    </w:p>
    <w:p w14:paraId="6C4F8B18" w14:textId="77777777" w:rsidR="004D164A" w:rsidRDefault="004D164A" w:rsidP="00DF5DE8">
      <w:pPr>
        <w:pStyle w:val="a9"/>
        <w:kinsoku w:val="0"/>
        <w:overflowPunct w:val="0"/>
        <w:rPr>
          <w:lang w:eastAsia="ja-JP"/>
        </w:rPr>
      </w:pPr>
    </w:p>
    <w:p w14:paraId="429808F0" w14:textId="77777777" w:rsidR="004D164A" w:rsidRDefault="00DF5DE8" w:rsidP="00DF5DE8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本書面は証拠保全のため内容証明郵便で送付します。</w:t>
      </w:r>
    </w:p>
    <w:p w14:paraId="5D9BA458" w14:textId="77777777" w:rsidR="004D164A" w:rsidRDefault="004D164A" w:rsidP="00DF5DE8">
      <w:pPr>
        <w:pStyle w:val="a9"/>
        <w:kinsoku w:val="0"/>
        <w:overflowPunct w:val="0"/>
        <w:rPr>
          <w:lang w:eastAsia="ja-JP"/>
        </w:rPr>
      </w:pPr>
    </w:p>
    <w:p w14:paraId="36FCB6E9" w14:textId="77777777" w:rsidR="004D164A" w:rsidRDefault="00DF5DE8" w:rsidP="00DF5DE8">
      <w:pPr>
        <w:pStyle w:val="a9"/>
        <w:kinsoku w:val="0"/>
        <w:overflowPunct w:val="0"/>
      </w:pPr>
      <w:r>
        <w:t>以上</w:t>
      </w:r>
    </w:p>
    <w:p w14:paraId="1801D48D" w14:textId="77777777" w:rsidR="004D164A" w:rsidRDefault="00DF5DE8" w:rsidP="00DF5DE8">
      <w:pPr>
        <w:pStyle w:val="a9"/>
        <w:kinsoku w:val="0"/>
        <w:overflowPunct w:val="0"/>
      </w:pPr>
      <w:r>
        <w:t>【令和〇年〇月〇日】</w:t>
      </w:r>
    </w:p>
    <w:p w14:paraId="1943D8C7" w14:textId="32349EEF" w:rsidR="004D164A" w:rsidRDefault="00DF5DE8" w:rsidP="00DF5DE8">
      <w:pPr>
        <w:pStyle w:val="a9"/>
        <w:kinsoku w:val="0"/>
        <w:overflowPunct w:val="0"/>
      </w:pPr>
      <w:r>
        <w:lastRenderedPageBreak/>
        <w:t>差出人：【氏名（自署）】</w:t>
      </w:r>
    </w:p>
    <w:sectPr w:rsidR="004D164A" w:rsidSect="00DF5DE8">
      <w:pgSz w:w="12240" w:h="15840" w:code="1"/>
      <w:pgMar w:top="2268" w:right="2268" w:bottom="2268" w:left="2268" w:header="720" w:footer="720" w:gutter="0"/>
      <w:cols w:space="720"/>
      <w:docGrid w:type="linesAndChars" w:linePitch="434" w:charSpace="338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28986800">
    <w:abstractNumId w:val="8"/>
  </w:num>
  <w:num w:numId="2" w16cid:durableId="1995991033">
    <w:abstractNumId w:val="6"/>
  </w:num>
  <w:num w:numId="3" w16cid:durableId="781073259">
    <w:abstractNumId w:val="5"/>
  </w:num>
  <w:num w:numId="4" w16cid:durableId="1783650141">
    <w:abstractNumId w:val="4"/>
  </w:num>
  <w:num w:numId="5" w16cid:durableId="2056343941">
    <w:abstractNumId w:val="7"/>
  </w:num>
  <w:num w:numId="6" w16cid:durableId="1133716214">
    <w:abstractNumId w:val="3"/>
  </w:num>
  <w:num w:numId="7" w16cid:durableId="1289897943">
    <w:abstractNumId w:val="2"/>
  </w:num>
  <w:num w:numId="8" w16cid:durableId="933318165">
    <w:abstractNumId w:val="1"/>
  </w:num>
  <w:num w:numId="9" w16cid:durableId="1388265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385"/>
  <w:drawingGridVerticalSpacing w:val="434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76678"/>
    <w:rsid w:val="00176937"/>
    <w:rsid w:val="0029639D"/>
    <w:rsid w:val="00326F90"/>
    <w:rsid w:val="004D164A"/>
    <w:rsid w:val="00AA1D8D"/>
    <w:rsid w:val="00B47730"/>
    <w:rsid w:val="00CB0664"/>
    <w:rsid w:val="00DC45B8"/>
    <w:rsid w:val="00DF5DE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62061"/>
  <w14:defaultImageDpi w14:val="300"/>
  <w15:docId w15:val="{F4B7BC82-1B27-4050-A9A7-94B8F178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fukapin40@gmail.com</cp:lastModifiedBy>
  <cp:revision>3</cp:revision>
  <dcterms:created xsi:type="dcterms:W3CDTF">2013-12-23T23:15:00Z</dcterms:created>
  <dcterms:modified xsi:type="dcterms:W3CDTF">2025-12-01T01:47:00Z</dcterms:modified>
  <cp:category/>
</cp:coreProperties>
</file>