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090EC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【差出人】</w:t>
      </w:r>
    </w:p>
    <w:p w14:paraId="10548840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〒【 】</w:t>
      </w:r>
    </w:p>
    <w:p w14:paraId="15FBC2EA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【住所】</w:t>
      </w:r>
    </w:p>
    <w:p w14:paraId="76713F4E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【氏名】</w:t>
      </w:r>
    </w:p>
    <w:p w14:paraId="71968B4B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376AB51B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【受取人（会社・代表者名）】</w:t>
      </w:r>
    </w:p>
    <w:p w14:paraId="13B2A633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〒【 】</w:t>
      </w:r>
    </w:p>
    <w:p w14:paraId="479EC0C1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【所在地】</w:t>
      </w:r>
    </w:p>
    <w:p w14:paraId="305577DE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【会社名／役職／氏名】</w:t>
      </w:r>
    </w:p>
    <w:p w14:paraId="59E44BA0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</w:p>
    <w:p w14:paraId="26361A02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内容証明郵便</w:t>
      </w:r>
    </w:p>
    <w:p w14:paraId="04909340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未払賃金支払請求書</w:t>
      </w:r>
    </w:p>
    <w:p w14:paraId="396DAD88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</w:p>
    <w:p w14:paraId="3FA7057C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私は、貴社における労働に対する賃金が未払いとなっているため、下記のとおり請求いたします。</w:t>
      </w:r>
    </w:p>
    <w:p w14:paraId="058A400A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23C778E1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１．雇用形態・勤務期間</w:t>
      </w:r>
    </w:p>
    <w:p w14:paraId="367520E3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・雇用形態：【正社員／アルバイト／業務委託（偽装の疑い）等】</w:t>
      </w:r>
    </w:p>
    <w:p w14:paraId="467B7370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・勤務期間：【 】</w:t>
      </w:r>
    </w:p>
    <w:p w14:paraId="09087AC4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255A53F9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２．未払い賃金の内容</w:t>
      </w:r>
    </w:p>
    <w:p w14:paraId="155435BA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以下の賃金が未払いとなっています。</w:t>
      </w:r>
    </w:p>
    <w:p w14:paraId="5A9DD1DF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・基本給（〇月分）：【 ○○円 】</w:t>
      </w:r>
    </w:p>
    <w:p w14:paraId="738945C7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・残業代：【 ○○円 】</w:t>
      </w:r>
    </w:p>
    <w:p w14:paraId="7446E777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lastRenderedPageBreak/>
        <w:t>・その他手当：【 ○○円 】</w:t>
      </w:r>
    </w:p>
    <w:p w14:paraId="5F2AA9F4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合計未払い額：○○円</w:t>
      </w:r>
    </w:p>
    <w:p w14:paraId="02C6DADF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21C75FB3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３．支払請求</w:t>
      </w:r>
    </w:p>
    <w:p w14:paraId="78AF22D4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つきましては、本書面到達後【７日以内】に下記口座へ支払うよう求めます。</w:t>
      </w:r>
    </w:p>
    <w:p w14:paraId="71D816D3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09F08794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（振込先）</w:t>
      </w:r>
    </w:p>
    <w:p w14:paraId="6B8DF408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銀行名：【 】</w:t>
      </w:r>
    </w:p>
    <w:p w14:paraId="3FD7CABF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支店名：【 】</w:t>
      </w:r>
    </w:p>
    <w:p w14:paraId="5489D455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口座番号：【 】</w:t>
      </w:r>
    </w:p>
    <w:p w14:paraId="46A39DA4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口座名義：【 】</w:t>
      </w:r>
    </w:p>
    <w:p w14:paraId="0DE3717A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69850114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４．期限までに支払いがない場合</w:t>
      </w:r>
    </w:p>
    <w:p w14:paraId="2E87391A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労働基準監督署への申告、労働審判、訴訟等の法的措置を検討いたします。</w:t>
      </w:r>
    </w:p>
    <w:p w14:paraId="14A6764F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511582B3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  <w:r w:rsidRPr="00AB29A1">
        <w:rPr>
          <w:rFonts w:ascii="ＭＳ 明朝" w:eastAsia="ＭＳ 明朝" w:hAnsiTheme="minorEastAsia"/>
          <w:lang w:eastAsia="ja-JP"/>
        </w:rPr>
        <w:t>本書面は証拠保全のため内容証明郵便にて送付しております。</w:t>
      </w:r>
    </w:p>
    <w:p w14:paraId="4143EA3D" w14:textId="77777777" w:rsidR="00D75B24" w:rsidRPr="00AB29A1" w:rsidRDefault="00D75B24" w:rsidP="00AB29A1">
      <w:pPr>
        <w:pStyle w:val="a9"/>
        <w:kinsoku w:val="0"/>
        <w:overflowPunct w:val="0"/>
        <w:rPr>
          <w:rFonts w:ascii="ＭＳ 明朝" w:eastAsia="ＭＳ 明朝" w:hAnsiTheme="minorEastAsia"/>
          <w:lang w:eastAsia="ja-JP"/>
        </w:rPr>
      </w:pPr>
    </w:p>
    <w:p w14:paraId="657DFE80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以上</w:t>
      </w:r>
    </w:p>
    <w:p w14:paraId="2D995443" w14:textId="77777777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【令和〇年〇月〇日】</w:t>
      </w:r>
    </w:p>
    <w:p w14:paraId="6E42470F" w14:textId="5C7F0E72" w:rsidR="00D75B24" w:rsidRPr="00AB29A1" w:rsidRDefault="00AB29A1" w:rsidP="00AB29A1">
      <w:pPr>
        <w:pStyle w:val="a9"/>
        <w:kinsoku w:val="0"/>
        <w:overflowPunct w:val="0"/>
        <w:rPr>
          <w:rFonts w:ascii="ＭＳ 明朝" w:eastAsia="ＭＳ 明朝" w:hAnsiTheme="minorEastAsia"/>
        </w:rPr>
      </w:pPr>
      <w:r w:rsidRPr="00AB29A1">
        <w:rPr>
          <w:rFonts w:ascii="ＭＳ 明朝" w:eastAsia="ＭＳ 明朝" w:hAnsiTheme="minorEastAsia"/>
        </w:rPr>
        <w:t>差出人：【氏名（自署）】</w:t>
      </w:r>
    </w:p>
    <w:sectPr w:rsidR="00D75B24" w:rsidRPr="00AB29A1" w:rsidSect="00AB29A1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36011560">
    <w:abstractNumId w:val="8"/>
  </w:num>
  <w:num w:numId="2" w16cid:durableId="279410488">
    <w:abstractNumId w:val="6"/>
  </w:num>
  <w:num w:numId="3" w16cid:durableId="1218974233">
    <w:abstractNumId w:val="5"/>
  </w:num>
  <w:num w:numId="4" w16cid:durableId="1105688465">
    <w:abstractNumId w:val="4"/>
  </w:num>
  <w:num w:numId="5" w16cid:durableId="1055814836">
    <w:abstractNumId w:val="7"/>
  </w:num>
  <w:num w:numId="6" w16cid:durableId="1367870053">
    <w:abstractNumId w:val="3"/>
  </w:num>
  <w:num w:numId="7" w16cid:durableId="2119835165">
    <w:abstractNumId w:val="2"/>
  </w:num>
  <w:num w:numId="8" w16cid:durableId="1397977125">
    <w:abstractNumId w:val="1"/>
  </w:num>
  <w:num w:numId="9" w16cid:durableId="67318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72E78"/>
    <w:rsid w:val="0086310A"/>
    <w:rsid w:val="00AA1D8D"/>
    <w:rsid w:val="00AB29A1"/>
    <w:rsid w:val="00B47730"/>
    <w:rsid w:val="00CB0664"/>
    <w:rsid w:val="00D75B24"/>
    <w:rsid w:val="00F1157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72670871-97F1-4056-8C6C-B32C3A60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2025-12-01T01:48:00Z</dcterms:modified>
  <cp:category/>
</cp:coreProperties>
</file>