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37FFC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【差出人】</w:t>
      </w:r>
    </w:p>
    <w:p w14:paraId="1A41CFF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〒【 】</w:t>
      </w:r>
    </w:p>
    <w:p w14:paraId="69D44CCF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【住所】</w:t>
      </w:r>
    </w:p>
    <w:p w14:paraId="10939ABC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【氏名】</w:t>
      </w:r>
    </w:p>
    <w:p w14:paraId="09A3E99A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7045817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【受取人】</w:t>
      </w:r>
    </w:p>
    <w:p w14:paraId="3584F891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（不明な場合：サイト運営会社／アカウント名）</w:t>
      </w:r>
    </w:p>
    <w:p w14:paraId="4940A506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5007A28F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内容証明郵便</w:t>
      </w:r>
    </w:p>
    <w:p w14:paraId="4FF41773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SNSにおける誹謗中傷投稿の削除および謝罪要求書</w:t>
      </w:r>
    </w:p>
    <w:p w14:paraId="623465E6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0F362191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あなた（またはあなたが運営するアカウント）は、SNS上にて私に対する誹謗中傷投稿を行いました。</w:t>
      </w:r>
    </w:p>
    <w:p w14:paraId="2AB27891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1BC811B1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１．問題投稿の概要</w:t>
      </w:r>
    </w:p>
    <w:p w14:paraId="655B83EC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・投稿日時：【 】</w:t>
      </w:r>
    </w:p>
    <w:p w14:paraId="02E0DFA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・</w:t>
      </w:r>
      <w:proofErr w:type="spellStart"/>
      <w:r w:rsidRPr="00CD422A">
        <w:rPr>
          <w:rFonts w:asciiTheme="minorEastAsia" w:hAnsiTheme="minorEastAsia"/>
        </w:rPr>
        <w:t>投稿媒体</w:t>
      </w:r>
      <w:proofErr w:type="spellEnd"/>
      <w:r w:rsidRPr="00CD422A">
        <w:rPr>
          <w:rFonts w:asciiTheme="minorEastAsia" w:hAnsiTheme="minorEastAsia"/>
        </w:rPr>
        <w:t>：【</w:t>
      </w:r>
      <w:proofErr w:type="spellStart"/>
      <w:r w:rsidRPr="00CD422A">
        <w:rPr>
          <w:rFonts w:asciiTheme="minorEastAsia" w:hAnsiTheme="minorEastAsia"/>
        </w:rPr>
        <w:t>Twitter／Instagram／Facebook／掲示板等</w:t>
      </w:r>
      <w:proofErr w:type="spellEnd"/>
      <w:r w:rsidRPr="00CD422A">
        <w:rPr>
          <w:rFonts w:asciiTheme="minorEastAsia" w:hAnsiTheme="minorEastAsia"/>
        </w:rPr>
        <w:t>】</w:t>
      </w:r>
    </w:p>
    <w:p w14:paraId="07F11197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・投稿内容：【 】</w:t>
      </w:r>
    </w:p>
    <w:p w14:paraId="463C945E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</w:rPr>
      </w:pPr>
    </w:p>
    <w:p w14:paraId="1D14A1B3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２．投稿により受けた被害</w:t>
      </w:r>
    </w:p>
    <w:p w14:paraId="3B8C0620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・名誉毀損・信用低下</w:t>
      </w:r>
    </w:p>
    <w:p w14:paraId="05D3D903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・業務妨害の発生</w:t>
      </w:r>
    </w:p>
    <w:p w14:paraId="2B390455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lastRenderedPageBreak/>
        <w:t>・精神的苦痛</w:t>
      </w:r>
    </w:p>
    <w:p w14:paraId="45680C37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43A983EE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３．要求内容</w:t>
      </w:r>
    </w:p>
    <w:p w14:paraId="59371528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本書面到達後【７日以内】に以下の対応を求めます。</w:t>
      </w:r>
    </w:p>
    <w:p w14:paraId="31337540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（１）当該投稿の削除</w:t>
      </w:r>
    </w:p>
    <w:p w14:paraId="1E25EA4D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（２）再発防止</w:t>
      </w:r>
    </w:p>
    <w:p w14:paraId="2F9A3B7B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（３）必要に応じた謝罪文の提示</w:t>
      </w:r>
    </w:p>
    <w:p w14:paraId="4AE8974E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580158F6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４．応じない場合</w:t>
      </w:r>
    </w:p>
    <w:p w14:paraId="46BEB61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弁護士相談・開示請求・損害賠償請求を検討します。</w:t>
      </w:r>
    </w:p>
    <w:p w14:paraId="1D5CCA08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0BBF4C6E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CD422A">
        <w:rPr>
          <w:rFonts w:asciiTheme="minorEastAsia" w:hAnsiTheme="minorEastAsia"/>
          <w:lang w:eastAsia="ja-JP"/>
        </w:rPr>
        <w:t>本書面は証拠保全のため内容証明郵便で送付します。</w:t>
      </w:r>
    </w:p>
    <w:p w14:paraId="44E3E24A" w14:textId="77777777" w:rsidR="007F075F" w:rsidRPr="00CD422A" w:rsidRDefault="007F075F" w:rsidP="00CD422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756D11E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proofErr w:type="spellStart"/>
      <w:r w:rsidRPr="00CD422A">
        <w:rPr>
          <w:rFonts w:asciiTheme="minorEastAsia" w:hAnsiTheme="minorEastAsia"/>
        </w:rPr>
        <w:t>以上</w:t>
      </w:r>
      <w:proofErr w:type="spellEnd"/>
    </w:p>
    <w:p w14:paraId="74552076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【令和〇年〇月〇日】</w:t>
      </w:r>
    </w:p>
    <w:p w14:paraId="00CB42C9" w14:textId="77777777" w:rsidR="007F075F" w:rsidRPr="00CD422A" w:rsidRDefault="00000000" w:rsidP="00CD422A">
      <w:pPr>
        <w:pStyle w:val="a9"/>
        <w:kinsoku w:val="0"/>
        <w:overflowPunct w:val="0"/>
        <w:rPr>
          <w:rFonts w:asciiTheme="minorEastAsia" w:hAnsiTheme="minorEastAsia"/>
        </w:rPr>
      </w:pPr>
      <w:r w:rsidRPr="00CD422A">
        <w:rPr>
          <w:rFonts w:asciiTheme="minorEastAsia" w:hAnsiTheme="minorEastAsia"/>
        </w:rPr>
        <w:t>差出人：【氏名（自署）】</w:t>
      </w:r>
    </w:p>
    <w:sectPr w:rsidR="007F075F" w:rsidRPr="00CD422A" w:rsidSect="00D51225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78497455">
    <w:abstractNumId w:val="8"/>
  </w:num>
  <w:num w:numId="2" w16cid:durableId="1245602902">
    <w:abstractNumId w:val="6"/>
  </w:num>
  <w:num w:numId="3" w16cid:durableId="674383969">
    <w:abstractNumId w:val="5"/>
  </w:num>
  <w:num w:numId="4" w16cid:durableId="207182242">
    <w:abstractNumId w:val="4"/>
  </w:num>
  <w:num w:numId="5" w16cid:durableId="653293898">
    <w:abstractNumId w:val="7"/>
  </w:num>
  <w:num w:numId="6" w16cid:durableId="1238246713">
    <w:abstractNumId w:val="3"/>
  </w:num>
  <w:num w:numId="7" w16cid:durableId="39912759">
    <w:abstractNumId w:val="2"/>
  </w:num>
  <w:num w:numId="8" w16cid:durableId="439187179">
    <w:abstractNumId w:val="1"/>
  </w:num>
  <w:num w:numId="9" w16cid:durableId="1420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F075F"/>
    <w:rsid w:val="00AA1D8D"/>
    <w:rsid w:val="00B47730"/>
    <w:rsid w:val="00CB0664"/>
    <w:rsid w:val="00CD422A"/>
    <w:rsid w:val="00D51225"/>
    <w:rsid w:val="00DC6E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375B6EEC-246D-4143-B7BD-372BC19B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2025-12-01T01:01:00Z</dcterms:modified>
  <cp:category/>
</cp:coreProperties>
</file>