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22ECF" w14:textId="77777777" w:rsidR="00C36F06" w:rsidRPr="00C36F06" w:rsidRDefault="00C36F06" w:rsidP="00C36F06">
      <w:pPr>
        <w:pStyle w:val="a9"/>
      </w:pPr>
      <w:r w:rsidRPr="00C36F06">
        <w:t>【</w:t>
      </w:r>
      <w:proofErr w:type="spellStart"/>
      <w:r w:rsidRPr="00C36F06">
        <w:t>差出人</w:t>
      </w:r>
      <w:proofErr w:type="spellEnd"/>
      <w:r w:rsidRPr="00C36F06">
        <w:t>】</w:t>
      </w:r>
    </w:p>
    <w:p w14:paraId="4E9A9C9B" w14:textId="77777777" w:rsidR="00C36F06" w:rsidRPr="00C36F06" w:rsidRDefault="00C36F06" w:rsidP="00C36F06">
      <w:pPr>
        <w:pStyle w:val="a9"/>
      </w:pPr>
      <w:r w:rsidRPr="00C36F06">
        <w:t>〒【</w:t>
      </w:r>
      <w:r w:rsidRPr="00C36F06">
        <w:t xml:space="preserve"> </w:t>
      </w:r>
      <w:r w:rsidRPr="00C36F06">
        <w:t>】</w:t>
      </w:r>
    </w:p>
    <w:p w14:paraId="1C76C53F" w14:textId="77777777" w:rsidR="00C36F06" w:rsidRPr="00C36F06" w:rsidRDefault="00C36F06" w:rsidP="00C36F06">
      <w:pPr>
        <w:pStyle w:val="a9"/>
      </w:pPr>
      <w:r w:rsidRPr="00C36F06">
        <w:t>【</w:t>
      </w:r>
      <w:proofErr w:type="spellStart"/>
      <w:r w:rsidRPr="00C36F06">
        <w:t>住所</w:t>
      </w:r>
      <w:proofErr w:type="spellEnd"/>
      <w:r w:rsidRPr="00C36F06">
        <w:t>】</w:t>
      </w:r>
    </w:p>
    <w:p w14:paraId="1379BAAF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【氏名】</w:t>
      </w:r>
    </w:p>
    <w:p w14:paraId="3FFB9946" w14:textId="77777777" w:rsidR="00C36F06" w:rsidRPr="00C36F06" w:rsidRDefault="00C36F06" w:rsidP="00C36F06">
      <w:pPr>
        <w:pStyle w:val="a9"/>
        <w:rPr>
          <w:lang w:eastAsia="ja-JP"/>
        </w:rPr>
      </w:pPr>
    </w:p>
    <w:p w14:paraId="3233FA22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【受取人（会社・代表者名）】</w:t>
      </w:r>
    </w:p>
    <w:p w14:paraId="0F0FACD1" w14:textId="77777777" w:rsidR="00C36F06" w:rsidRPr="00C36F06" w:rsidRDefault="00C36F06" w:rsidP="00C36F06">
      <w:pPr>
        <w:pStyle w:val="a9"/>
      </w:pPr>
      <w:r w:rsidRPr="00C36F06">
        <w:t>〒【</w:t>
      </w:r>
      <w:r w:rsidRPr="00C36F06">
        <w:t xml:space="preserve"> </w:t>
      </w:r>
      <w:r w:rsidRPr="00C36F06">
        <w:t>】</w:t>
      </w:r>
    </w:p>
    <w:p w14:paraId="676585D2" w14:textId="77777777" w:rsidR="00C36F06" w:rsidRPr="00C36F06" w:rsidRDefault="00C36F06" w:rsidP="00C36F06">
      <w:pPr>
        <w:pStyle w:val="a9"/>
      </w:pPr>
      <w:r w:rsidRPr="00C36F06">
        <w:t>【</w:t>
      </w:r>
      <w:proofErr w:type="spellStart"/>
      <w:r w:rsidRPr="00C36F06">
        <w:t>所在地</w:t>
      </w:r>
      <w:proofErr w:type="spellEnd"/>
      <w:r w:rsidRPr="00C36F06">
        <w:t>】</w:t>
      </w:r>
    </w:p>
    <w:p w14:paraId="3CCBB676" w14:textId="77777777" w:rsidR="00C36F06" w:rsidRPr="00C36F06" w:rsidRDefault="00C36F06" w:rsidP="00C36F06">
      <w:pPr>
        <w:pStyle w:val="a9"/>
      </w:pPr>
      <w:r w:rsidRPr="00C36F06">
        <w:t>【</w:t>
      </w:r>
      <w:proofErr w:type="spellStart"/>
      <w:r w:rsidRPr="00C36F06">
        <w:t>会社名／役職／氏名</w:t>
      </w:r>
      <w:proofErr w:type="spellEnd"/>
      <w:r w:rsidRPr="00C36F06">
        <w:t>】</w:t>
      </w:r>
    </w:p>
    <w:p w14:paraId="6E23994B" w14:textId="77777777" w:rsidR="00C36F06" w:rsidRPr="00C36F06" w:rsidRDefault="00C36F06" w:rsidP="00C36F06">
      <w:pPr>
        <w:pStyle w:val="a9"/>
      </w:pPr>
    </w:p>
    <w:p w14:paraId="66BCB693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内容証明郵便</w:t>
      </w:r>
    </w:p>
    <w:p w14:paraId="70B507A1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業務委託報酬</w:t>
      </w:r>
      <w:r w:rsidRPr="00C36F06">
        <w:rPr>
          <w:lang w:eastAsia="ja-JP"/>
        </w:rPr>
        <w:t xml:space="preserve"> </w:t>
      </w:r>
      <w:r w:rsidRPr="00C36F06">
        <w:rPr>
          <w:lang w:eastAsia="ja-JP"/>
        </w:rPr>
        <w:t>未払い請求書</w:t>
      </w:r>
    </w:p>
    <w:p w14:paraId="6BF2B0B5" w14:textId="77777777" w:rsidR="00C36F06" w:rsidRPr="00C36F06" w:rsidRDefault="00C36F06" w:rsidP="00C36F06">
      <w:pPr>
        <w:pStyle w:val="a9"/>
        <w:rPr>
          <w:lang w:eastAsia="ja-JP"/>
        </w:rPr>
      </w:pPr>
    </w:p>
    <w:p w14:paraId="58720E75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私は、貴社との業務委託契約に基づき業務を遂行しましたが、報酬の未払いが発生しているため、以下のとおり請求いたします。</w:t>
      </w:r>
    </w:p>
    <w:p w14:paraId="2AA17E57" w14:textId="77777777" w:rsidR="00C36F06" w:rsidRPr="00C36F06" w:rsidRDefault="00C36F06" w:rsidP="00C36F06">
      <w:pPr>
        <w:pStyle w:val="a9"/>
        <w:rPr>
          <w:lang w:eastAsia="ja-JP"/>
        </w:rPr>
      </w:pPr>
    </w:p>
    <w:p w14:paraId="10788F4C" w14:textId="77777777" w:rsidR="00C36F06" w:rsidRPr="00C36F06" w:rsidRDefault="00C36F06" w:rsidP="00C36F06">
      <w:pPr>
        <w:pStyle w:val="a9"/>
      </w:pPr>
      <w:r w:rsidRPr="00C36F06">
        <w:t>１．契約内容</w:t>
      </w:r>
    </w:p>
    <w:p w14:paraId="7C1E1938" w14:textId="77777777" w:rsidR="00C36F06" w:rsidRPr="00C36F06" w:rsidRDefault="00C36F06" w:rsidP="00C36F06">
      <w:pPr>
        <w:pStyle w:val="a9"/>
      </w:pPr>
      <w:proofErr w:type="spellStart"/>
      <w:r w:rsidRPr="00C36F06">
        <w:t>契約名</w:t>
      </w:r>
      <w:proofErr w:type="spellEnd"/>
      <w:r w:rsidRPr="00C36F06">
        <w:t>：【</w:t>
      </w:r>
      <w:r w:rsidRPr="00C36F06">
        <w:t xml:space="preserve"> </w:t>
      </w:r>
      <w:r w:rsidRPr="00C36F06">
        <w:t>】</w:t>
      </w:r>
    </w:p>
    <w:p w14:paraId="29BA658B" w14:textId="77777777" w:rsidR="00C36F06" w:rsidRPr="00C36F06" w:rsidRDefault="00C36F06" w:rsidP="00C36F06">
      <w:pPr>
        <w:pStyle w:val="a9"/>
      </w:pPr>
      <w:proofErr w:type="spellStart"/>
      <w:r w:rsidRPr="00C36F06">
        <w:t>契約期間</w:t>
      </w:r>
      <w:proofErr w:type="spellEnd"/>
      <w:r w:rsidRPr="00C36F06">
        <w:t>：【</w:t>
      </w:r>
      <w:r w:rsidRPr="00C36F06">
        <w:t xml:space="preserve"> </w:t>
      </w:r>
      <w:r w:rsidRPr="00C36F06">
        <w:t>】</w:t>
      </w:r>
    </w:p>
    <w:p w14:paraId="6ED6440F" w14:textId="77777777" w:rsidR="00C36F06" w:rsidRPr="00C36F06" w:rsidRDefault="00C36F06" w:rsidP="00C36F06">
      <w:pPr>
        <w:pStyle w:val="a9"/>
      </w:pPr>
      <w:proofErr w:type="spellStart"/>
      <w:r w:rsidRPr="00C36F06">
        <w:t>業務内容</w:t>
      </w:r>
      <w:proofErr w:type="spellEnd"/>
      <w:r w:rsidRPr="00C36F06">
        <w:t>：【</w:t>
      </w:r>
      <w:r w:rsidRPr="00C36F06">
        <w:t xml:space="preserve"> </w:t>
      </w:r>
      <w:r w:rsidRPr="00C36F06">
        <w:t>】</w:t>
      </w:r>
    </w:p>
    <w:p w14:paraId="2CFDE6FD" w14:textId="77777777" w:rsidR="00C36F06" w:rsidRPr="00C36F06" w:rsidRDefault="00C36F06" w:rsidP="00C36F06">
      <w:pPr>
        <w:pStyle w:val="a9"/>
      </w:pPr>
    </w:p>
    <w:p w14:paraId="23935559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２．未払い報酬の内容</w:t>
      </w:r>
    </w:p>
    <w:p w14:paraId="663DFE36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以下の報酬が未払いです。</w:t>
      </w:r>
    </w:p>
    <w:p w14:paraId="734E575F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・報酬額（〇月分）：【</w:t>
      </w:r>
      <w:r w:rsidRPr="00C36F06">
        <w:rPr>
          <w:lang w:eastAsia="ja-JP"/>
        </w:rPr>
        <w:t xml:space="preserve"> ○○</w:t>
      </w:r>
      <w:r w:rsidRPr="00C36F06">
        <w:rPr>
          <w:lang w:eastAsia="ja-JP"/>
        </w:rPr>
        <w:t>円</w:t>
      </w:r>
      <w:r w:rsidRPr="00C36F06">
        <w:rPr>
          <w:lang w:eastAsia="ja-JP"/>
        </w:rPr>
        <w:t xml:space="preserve"> </w:t>
      </w:r>
      <w:r w:rsidRPr="00C36F06">
        <w:rPr>
          <w:lang w:eastAsia="ja-JP"/>
        </w:rPr>
        <w:t>】</w:t>
      </w:r>
    </w:p>
    <w:p w14:paraId="1F7ADE16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・追加業務分：【</w:t>
      </w:r>
      <w:r w:rsidRPr="00C36F06">
        <w:rPr>
          <w:lang w:eastAsia="ja-JP"/>
        </w:rPr>
        <w:t xml:space="preserve"> ○○</w:t>
      </w:r>
      <w:r w:rsidRPr="00C36F06">
        <w:rPr>
          <w:lang w:eastAsia="ja-JP"/>
        </w:rPr>
        <w:t>円</w:t>
      </w:r>
      <w:r w:rsidRPr="00C36F06">
        <w:rPr>
          <w:lang w:eastAsia="ja-JP"/>
        </w:rPr>
        <w:t xml:space="preserve"> </w:t>
      </w:r>
      <w:r w:rsidRPr="00C36F06">
        <w:rPr>
          <w:lang w:eastAsia="ja-JP"/>
        </w:rPr>
        <w:t>】</w:t>
      </w:r>
    </w:p>
    <w:p w14:paraId="47A6AE29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lastRenderedPageBreak/>
        <w:t>合計未払い額：</w:t>
      </w:r>
      <w:r w:rsidRPr="00C36F06">
        <w:rPr>
          <w:lang w:eastAsia="ja-JP"/>
        </w:rPr>
        <w:t>○○</w:t>
      </w:r>
      <w:r w:rsidRPr="00C36F06">
        <w:rPr>
          <w:lang w:eastAsia="ja-JP"/>
        </w:rPr>
        <w:t>円</w:t>
      </w:r>
    </w:p>
    <w:p w14:paraId="60742F43" w14:textId="77777777" w:rsidR="00C36F06" w:rsidRPr="00C36F06" w:rsidRDefault="00C36F06" w:rsidP="00C36F06">
      <w:pPr>
        <w:pStyle w:val="a9"/>
        <w:rPr>
          <w:lang w:eastAsia="ja-JP"/>
        </w:rPr>
      </w:pPr>
    </w:p>
    <w:p w14:paraId="64460B68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３．支払請求</w:t>
      </w:r>
    </w:p>
    <w:p w14:paraId="6E308E76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本書面到達後【７日以内】に下記口座へご入金ください。</w:t>
      </w:r>
    </w:p>
    <w:p w14:paraId="57D64478" w14:textId="77777777" w:rsidR="00C36F06" w:rsidRPr="00C36F06" w:rsidRDefault="00C36F06" w:rsidP="00C36F06">
      <w:pPr>
        <w:pStyle w:val="a9"/>
        <w:rPr>
          <w:lang w:eastAsia="ja-JP"/>
        </w:rPr>
      </w:pPr>
    </w:p>
    <w:p w14:paraId="520D9652" w14:textId="77777777" w:rsidR="00C36F06" w:rsidRPr="00C36F06" w:rsidRDefault="00C36F06" w:rsidP="00C36F06">
      <w:pPr>
        <w:pStyle w:val="a9"/>
      </w:pPr>
      <w:r w:rsidRPr="00C36F06">
        <w:t>（</w:t>
      </w:r>
      <w:proofErr w:type="spellStart"/>
      <w:r w:rsidRPr="00C36F06">
        <w:t>振込先</w:t>
      </w:r>
      <w:proofErr w:type="spellEnd"/>
      <w:r w:rsidRPr="00C36F06">
        <w:t>）</w:t>
      </w:r>
    </w:p>
    <w:p w14:paraId="6E4CA2C0" w14:textId="77777777" w:rsidR="00C36F06" w:rsidRPr="00C36F06" w:rsidRDefault="00C36F06" w:rsidP="00C36F06">
      <w:pPr>
        <w:pStyle w:val="a9"/>
      </w:pPr>
      <w:proofErr w:type="spellStart"/>
      <w:r w:rsidRPr="00C36F06">
        <w:t>銀行名</w:t>
      </w:r>
      <w:proofErr w:type="spellEnd"/>
      <w:r w:rsidRPr="00C36F06">
        <w:t>：【</w:t>
      </w:r>
      <w:r w:rsidRPr="00C36F06">
        <w:t xml:space="preserve"> </w:t>
      </w:r>
      <w:r w:rsidRPr="00C36F06">
        <w:t>】</w:t>
      </w:r>
    </w:p>
    <w:p w14:paraId="0D0C8D39" w14:textId="77777777" w:rsidR="00C36F06" w:rsidRPr="00C36F06" w:rsidRDefault="00C36F06" w:rsidP="00C36F06">
      <w:pPr>
        <w:pStyle w:val="a9"/>
      </w:pPr>
      <w:proofErr w:type="spellStart"/>
      <w:r w:rsidRPr="00C36F06">
        <w:t>支店名</w:t>
      </w:r>
      <w:proofErr w:type="spellEnd"/>
      <w:r w:rsidRPr="00C36F06">
        <w:t>：【</w:t>
      </w:r>
      <w:r w:rsidRPr="00C36F06">
        <w:t xml:space="preserve"> </w:t>
      </w:r>
      <w:r w:rsidRPr="00C36F06">
        <w:t>】</w:t>
      </w:r>
    </w:p>
    <w:p w14:paraId="359285B8" w14:textId="77777777" w:rsidR="00C36F06" w:rsidRPr="00C36F06" w:rsidRDefault="00C36F06" w:rsidP="00C36F06">
      <w:pPr>
        <w:pStyle w:val="a9"/>
      </w:pPr>
      <w:proofErr w:type="spellStart"/>
      <w:r w:rsidRPr="00C36F06">
        <w:t>口座番号</w:t>
      </w:r>
      <w:proofErr w:type="spellEnd"/>
      <w:r w:rsidRPr="00C36F06">
        <w:t>：【</w:t>
      </w:r>
      <w:r w:rsidRPr="00C36F06">
        <w:t xml:space="preserve"> </w:t>
      </w:r>
      <w:r w:rsidRPr="00C36F06">
        <w:t>】</w:t>
      </w:r>
    </w:p>
    <w:p w14:paraId="5120BEA8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口座名義：【</w:t>
      </w:r>
      <w:r w:rsidRPr="00C36F06">
        <w:rPr>
          <w:lang w:eastAsia="ja-JP"/>
        </w:rPr>
        <w:t xml:space="preserve"> </w:t>
      </w:r>
      <w:r w:rsidRPr="00C36F06">
        <w:rPr>
          <w:lang w:eastAsia="ja-JP"/>
        </w:rPr>
        <w:t>】</w:t>
      </w:r>
    </w:p>
    <w:p w14:paraId="703F1290" w14:textId="77777777" w:rsidR="00C36F06" w:rsidRPr="00C36F06" w:rsidRDefault="00C36F06" w:rsidP="00C36F06">
      <w:pPr>
        <w:pStyle w:val="a9"/>
        <w:rPr>
          <w:lang w:eastAsia="ja-JP"/>
        </w:rPr>
      </w:pPr>
    </w:p>
    <w:p w14:paraId="3EB80EDB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４．期限までに支払いがない場合</w:t>
      </w:r>
    </w:p>
    <w:p w14:paraId="361EBACE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法的措置（内容証明の再送付</w:t>
      </w:r>
      <w:r w:rsidRPr="00C36F06">
        <w:rPr>
          <w:lang w:eastAsia="ja-JP"/>
        </w:rPr>
        <w:t>→</w:t>
      </w:r>
      <w:r w:rsidRPr="00C36F06">
        <w:rPr>
          <w:lang w:eastAsia="ja-JP"/>
        </w:rPr>
        <w:t>支払督促</w:t>
      </w:r>
      <w:r w:rsidRPr="00C36F06">
        <w:rPr>
          <w:lang w:eastAsia="ja-JP"/>
        </w:rPr>
        <w:t>→</w:t>
      </w:r>
      <w:r w:rsidRPr="00C36F06">
        <w:rPr>
          <w:lang w:eastAsia="ja-JP"/>
        </w:rPr>
        <w:t>訴訟等）を検討します。</w:t>
      </w:r>
    </w:p>
    <w:p w14:paraId="53F1431B" w14:textId="77777777" w:rsidR="00C36F06" w:rsidRPr="00C36F06" w:rsidRDefault="00C36F06" w:rsidP="00C36F06">
      <w:pPr>
        <w:pStyle w:val="a9"/>
        <w:rPr>
          <w:lang w:eastAsia="ja-JP"/>
        </w:rPr>
      </w:pPr>
    </w:p>
    <w:p w14:paraId="69A84D94" w14:textId="77777777" w:rsidR="00C36F06" w:rsidRPr="00C36F06" w:rsidRDefault="00C36F06" w:rsidP="00C36F06">
      <w:pPr>
        <w:pStyle w:val="a9"/>
        <w:rPr>
          <w:lang w:eastAsia="ja-JP"/>
        </w:rPr>
      </w:pPr>
      <w:r w:rsidRPr="00C36F06">
        <w:rPr>
          <w:lang w:eastAsia="ja-JP"/>
        </w:rPr>
        <w:t>なお、本書面は証拠保全のため内容証明郵便にて送付するものです。</w:t>
      </w:r>
    </w:p>
    <w:p w14:paraId="78B520BF" w14:textId="77777777" w:rsidR="00C36F06" w:rsidRPr="00C36F06" w:rsidRDefault="00C36F06" w:rsidP="00C36F06">
      <w:pPr>
        <w:pStyle w:val="a9"/>
        <w:rPr>
          <w:lang w:eastAsia="ja-JP"/>
        </w:rPr>
      </w:pPr>
    </w:p>
    <w:p w14:paraId="57B63480" w14:textId="77777777" w:rsidR="00C36F06" w:rsidRPr="00C36F06" w:rsidRDefault="00C36F06" w:rsidP="00C36F06">
      <w:pPr>
        <w:pStyle w:val="a9"/>
      </w:pPr>
      <w:proofErr w:type="spellStart"/>
      <w:r w:rsidRPr="00C36F06">
        <w:t>以上</w:t>
      </w:r>
      <w:proofErr w:type="spellEnd"/>
    </w:p>
    <w:p w14:paraId="0408E8BF" w14:textId="77777777" w:rsidR="00C36F06" w:rsidRPr="00C36F06" w:rsidRDefault="00C36F06" w:rsidP="00C36F06">
      <w:pPr>
        <w:pStyle w:val="a9"/>
      </w:pPr>
      <w:r w:rsidRPr="00C36F06">
        <w:t>【</w:t>
      </w:r>
      <w:proofErr w:type="spellStart"/>
      <w:r w:rsidRPr="00C36F06">
        <w:t>令和〇年〇月〇日</w:t>
      </w:r>
      <w:proofErr w:type="spellEnd"/>
      <w:r w:rsidRPr="00C36F06">
        <w:t>】</w:t>
      </w:r>
    </w:p>
    <w:p w14:paraId="40DA33C6" w14:textId="13D8E953" w:rsidR="00D266A8" w:rsidRDefault="00C36F06" w:rsidP="00C36F06">
      <w:pPr>
        <w:pStyle w:val="a9"/>
      </w:pPr>
      <w:proofErr w:type="spellStart"/>
      <w:r w:rsidRPr="00C36F06">
        <w:t>差出人</w:t>
      </w:r>
      <w:proofErr w:type="spellEnd"/>
      <w:r w:rsidRPr="00C36F06">
        <w:t>：【</w:t>
      </w:r>
      <w:proofErr w:type="spellStart"/>
      <w:r w:rsidRPr="00C36F06">
        <w:t>氏名（自</w:t>
      </w:r>
      <w:r w:rsidR="00236B9B">
        <w:t>署</w:t>
      </w:r>
      <w:proofErr w:type="spellEnd"/>
      <w:r w:rsidR="00236B9B">
        <w:t>）】</w:t>
      </w:r>
    </w:p>
    <w:sectPr w:rsidR="00D266A8" w:rsidSect="001439DB">
      <w:pgSz w:w="12240" w:h="15840" w:code="1"/>
      <w:pgMar w:top="1701" w:right="1701" w:bottom="1701" w:left="1701" w:header="720" w:footer="720" w:gutter="0"/>
      <w:cols w:space="720"/>
      <w:docGrid w:type="linesAndChars" w:linePitch="478" w:charSpace="454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47157021">
    <w:abstractNumId w:val="8"/>
  </w:num>
  <w:num w:numId="2" w16cid:durableId="365184049">
    <w:abstractNumId w:val="6"/>
  </w:num>
  <w:num w:numId="3" w16cid:durableId="1107626277">
    <w:abstractNumId w:val="5"/>
  </w:num>
  <w:num w:numId="4" w16cid:durableId="57553518">
    <w:abstractNumId w:val="4"/>
  </w:num>
  <w:num w:numId="5" w16cid:durableId="1556159174">
    <w:abstractNumId w:val="7"/>
  </w:num>
  <w:num w:numId="6" w16cid:durableId="1200509130">
    <w:abstractNumId w:val="3"/>
  </w:num>
  <w:num w:numId="7" w16cid:durableId="1688212708">
    <w:abstractNumId w:val="2"/>
  </w:num>
  <w:num w:numId="8" w16cid:durableId="1198857829">
    <w:abstractNumId w:val="1"/>
  </w:num>
  <w:num w:numId="9" w16cid:durableId="4935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442"/>
  <w:drawingGridVerticalSpacing w:val="47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59B7"/>
    <w:rsid w:val="00034616"/>
    <w:rsid w:val="0006063C"/>
    <w:rsid w:val="000F6281"/>
    <w:rsid w:val="001439DB"/>
    <w:rsid w:val="0015074B"/>
    <w:rsid w:val="00164588"/>
    <w:rsid w:val="00236B9B"/>
    <w:rsid w:val="0029639D"/>
    <w:rsid w:val="00326F90"/>
    <w:rsid w:val="00831956"/>
    <w:rsid w:val="008C7CB0"/>
    <w:rsid w:val="00AA1D8D"/>
    <w:rsid w:val="00AC620E"/>
    <w:rsid w:val="00B44E21"/>
    <w:rsid w:val="00B47730"/>
    <w:rsid w:val="00C36F06"/>
    <w:rsid w:val="00C40835"/>
    <w:rsid w:val="00CB0664"/>
    <w:rsid w:val="00D266A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55E3368F-7FA1-4EC0-958A-4BD23DC2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3</cp:revision>
  <dcterms:created xsi:type="dcterms:W3CDTF">2025-12-01T00:46:00Z</dcterms:created>
  <dcterms:modified xsi:type="dcterms:W3CDTF">2025-12-01T01:44:00Z</dcterms:modified>
  <cp:category/>
</cp:coreProperties>
</file>